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1EF375B2" w14:textId="5DABB58E" w:rsidR="00F700E3" w:rsidRPr="00F700E3" w:rsidRDefault="00F700E3" w:rsidP="00A20350">
      <w:pPr>
        <w:pStyle w:val="Paragraphedebase"/>
        <w:jc w:val="left"/>
        <w:rPr>
          <w:rFonts w:asciiTheme="minorHAnsi" w:hAnsiTheme="minorHAnsi" w:cstheme="minorHAnsi"/>
        </w:rPr>
      </w:pPr>
      <w:bookmarkStart w:id="0" w:name="_Hlk149240016"/>
    </w:p>
    <w:bookmarkEnd w:id="0"/>
    <w:p w14:paraId="54013977" w14:textId="3E34EE47" w:rsidR="00A87D38" w:rsidRDefault="00F700E3" w:rsidP="00292FC6">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4E066F62" w14:textId="32C3F4B7" w:rsidR="00A87D38" w:rsidRPr="00292FC6" w:rsidRDefault="00292FC6" w:rsidP="00A87D38">
      <w:pPr>
        <w:ind w:left="-1418"/>
        <w:rPr>
          <w:rFonts w:asciiTheme="minorHAnsi" w:hAnsiTheme="minorHAnsi" w:cstheme="minorHAnsi"/>
          <w:sz w:val="22"/>
        </w:rPr>
      </w:pPr>
      <w:r>
        <w:rPr>
          <w:rFonts w:asciiTheme="minorHAnsi" w:hAnsiTheme="minorHAnsi" w:cstheme="minorHAnsi"/>
          <w:sz w:val="22"/>
        </w:rPr>
        <w:t>SECRETARIAT GENERAL</w:t>
      </w:r>
    </w:p>
    <w:p w14:paraId="67EBE4AE" w14:textId="77777777" w:rsidR="00A87D38" w:rsidRPr="00292FC6" w:rsidRDefault="00A87D38" w:rsidP="00A87D38">
      <w:pPr>
        <w:ind w:left="-1418"/>
        <w:rPr>
          <w:rFonts w:asciiTheme="minorHAnsi" w:hAnsiTheme="minorHAnsi" w:cstheme="minorHAnsi"/>
          <w:sz w:val="22"/>
        </w:rPr>
      </w:pPr>
      <w:r w:rsidRPr="00292FC6">
        <w:rPr>
          <w:rFonts w:asciiTheme="minorHAnsi" w:hAnsiTheme="minorHAnsi" w:cstheme="minorHAnsi"/>
          <w:sz w:val="22"/>
        </w:rPr>
        <w:t>ZI de DEGRAD-DES-CANNES</w:t>
      </w:r>
    </w:p>
    <w:p w14:paraId="5FB0DE7F" w14:textId="77777777" w:rsidR="00A87D38" w:rsidRPr="00292FC6" w:rsidRDefault="00A87D38" w:rsidP="00A87D38">
      <w:pPr>
        <w:ind w:left="-1418"/>
        <w:rPr>
          <w:rFonts w:asciiTheme="minorHAnsi" w:hAnsiTheme="minorHAnsi" w:cstheme="minorHAnsi"/>
          <w:sz w:val="22"/>
        </w:rPr>
      </w:pPr>
      <w:r w:rsidRPr="00292FC6">
        <w:rPr>
          <w:rFonts w:asciiTheme="minorHAnsi" w:hAnsiTheme="minorHAnsi" w:cstheme="minorHAnsi"/>
          <w:sz w:val="22"/>
        </w:rPr>
        <w:t>97354 REMIRE-MONTJOLY</w:t>
      </w:r>
    </w:p>
    <w:p w14:paraId="1AA556D7" w14:textId="77777777" w:rsidR="00A87D38" w:rsidRPr="00F700E3" w:rsidRDefault="00A87D38" w:rsidP="00F700E3">
      <w:pPr>
        <w:ind w:left="-1418"/>
        <w:rPr>
          <w:rFonts w:asciiTheme="minorHAnsi" w:hAnsiTheme="minorHAnsi" w:cstheme="minorHAnsi"/>
          <w:sz w:val="22"/>
        </w:rPr>
      </w:pPr>
    </w:p>
    <w:p w14:paraId="274A46B1" w14:textId="734F1595" w:rsidR="00F700E3" w:rsidRPr="00F700E3" w:rsidRDefault="00F700E3" w:rsidP="00F700E3">
      <w:pPr>
        <w:ind w:left="-1418"/>
        <w:rPr>
          <w:rFonts w:asciiTheme="minorHAnsi" w:hAnsiTheme="minorHAnsi" w:cstheme="minorHAnsi"/>
          <w:sz w:val="22"/>
        </w:rPr>
      </w:pPr>
    </w:p>
    <w:p w14:paraId="6786AD2B" w14:textId="0D13E32B" w:rsidR="00F700E3" w:rsidRPr="00F700E3" w:rsidRDefault="00F700E3" w:rsidP="00F700E3">
      <w:pPr>
        <w:ind w:left="-1418"/>
        <w:rPr>
          <w:rFonts w:asciiTheme="minorHAnsi" w:hAnsiTheme="minorHAnsi" w:cstheme="minorHAnsi"/>
          <w:sz w:val="22"/>
        </w:rPr>
      </w:pP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422E93">
        <w:trPr>
          <w:trHeight w:val="832"/>
        </w:trPr>
        <w:tc>
          <w:tcPr>
            <w:tcW w:w="9212" w:type="dxa"/>
            <w:shd w:val="clear" w:color="auto" w:fill="B8CCE4" w:themeFill="accent1" w:themeFillTint="66"/>
          </w:tcPr>
          <w:p w14:paraId="0C8425CE" w14:textId="77777777" w:rsidR="00F700E3" w:rsidRPr="0081719C" w:rsidRDefault="00F700E3" w:rsidP="00422E93">
            <w:pPr>
              <w:jc w:val="center"/>
            </w:pPr>
            <w:bookmarkStart w:id="1" w:name="_Hlk124941050"/>
            <w:r>
              <w:t>REGLEMENT DE CONSULTATION</w:t>
            </w:r>
          </w:p>
          <w:p w14:paraId="44AAFC32" w14:textId="77777777" w:rsidR="00F700E3" w:rsidRPr="0081719C" w:rsidRDefault="00F700E3" w:rsidP="00422E93">
            <w:pPr>
              <w:jc w:val="center"/>
            </w:pPr>
            <w:r w:rsidRPr="0081719C">
              <w:t>(</w:t>
            </w:r>
            <w:r>
              <w:t>R.C</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422E93">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442DBF86" w14:textId="4BA60160" w:rsidR="00F700E3" w:rsidRDefault="00A20350" w:rsidP="006912B1">
            <w:pPr>
              <w:pStyle w:val="En-tte"/>
              <w:tabs>
                <w:tab w:val="clear" w:pos="4536"/>
                <w:tab w:val="center" w:pos="5823"/>
              </w:tabs>
              <w:ind w:left="-1843" w:right="-1249"/>
              <w:jc w:val="center"/>
              <w:rPr>
                <w:b/>
                <w:bCs/>
              </w:rPr>
            </w:pPr>
            <w:r>
              <w:rPr>
                <w:b/>
                <w:bCs/>
              </w:rPr>
              <w:t>PESEE DES POSTES</w:t>
            </w:r>
          </w:p>
          <w:p w14:paraId="25ACACCB" w14:textId="5CF72C06" w:rsidR="006912B1" w:rsidRPr="006912B1" w:rsidRDefault="006912B1" w:rsidP="006912B1">
            <w:pPr>
              <w:pStyle w:val="En-tte"/>
              <w:ind w:left="-1843"/>
              <w:jc w:val="center"/>
              <w:rPr>
                <w:b/>
                <w:bCs/>
              </w:rPr>
            </w:pPr>
          </w:p>
        </w:tc>
      </w:tr>
      <w:bookmarkEnd w:id="1"/>
    </w:tbl>
    <w:p w14:paraId="458698C2" w14:textId="77777777" w:rsidR="00F700E3" w:rsidRDefault="00F700E3" w:rsidP="00F700E3"/>
    <w:p w14:paraId="54F8746A" w14:textId="2D3A99BB" w:rsidR="006F3BE5" w:rsidRPr="006F3BE5" w:rsidRDefault="00914054" w:rsidP="006F3BE5">
      <w:pPr>
        <w:rPr>
          <w:i/>
          <w:iCs/>
          <w:smallCaps/>
          <w:lang w:val="en-US"/>
        </w:rPr>
      </w:pPr>
      <w:r w:rsidRPr="00A20350">
        <w:rPr>
          <w:i/>
          <w:iCs/>
          <w:smallCaps/>
          <w:lang w:val="en-US"/>
        </w:rPr>
        <w:t xml:space="preserve">RC </w:t>
      </w:r>
      <w:r w:rsidR="006F3BE5" w:rsidRPr="006F3BE5">
        <w:rPr>
          <w:i/>
          <w:iCs/>
          <w:smallCaps/>
          <w:lang w:val="en-US"/>
        </w:rPr>
        <w:t>GPM-G SG 25-03 PESEE RX</w:t>
      </w:r>
    </w:p>
    <w:p w14:paraId="7A0E713E" w14:textId="5A96E90A" w:rsidR="00914054" w:rsidRPr="00A20350" w:rsidRDefault="00914054" w:rsidP="00F700E3">
      <w:pPr>
        <w:rPr>
          <w:lang w:val="en-US"/>
        </w:rPr>
      </w:pPr>
    </w:p>
    <w:p w14:paraId="579F1208" w14:textId="6A4D425B" w:rsidR="00F700E3" w:rsidRDefault="00F700E3" w:rsidP="00F700E3">
      <w:pPr>
        <w:pStyle w:val="Default"/>
        <w:jc w:val="both"/>
        <w:rPr>
          <w:rFonts w:asciiTheme="minorHAnsi" w:hAnsiTheme="minorHAnsi" w:cstheme="minorHAnsi"/>
          <w:sz w:val="22"/>
          <w:szCs w:val="22"/>
        </w:rPr>
      </w:pPr>
      <w:r w:rsidRPr="009D11D2">
        <w:rPr>
          <w:rFonts w:asciiTheme="minorHAnsi" w:hAnsiTheme="minorHAnsi" w:cstheme="minorHAnsi"/>
          <w:sz w:val="22"/>
          <w:szCs w:val="22"/>
          <w:highlight w:val="yellow"/>
        </w:rPr>
        <w:t xml:space="preserve">La date limite de remise des offres est fixée au </w:t>
      </w:r>
      <w:r w:rsidR="00CA4FB2" w:rsidRPr="00CA4FB2">
        <w:rPr>
          <w:rFonts w:asciiTheme="minorHAnsi" w:hAnsiTheme="minorHAnsi" w:cstheme="minorHAnsi"/>
          <w:sz w:val="22"/>
          <w:szCs w:val="22"/>
          <w:highlight w:val="yellow"/>
        </w:rPr>
        <w:t>17 juillet 2025 à 1</w:t>
      </w:r>
      <w:r w:rsidR="005902DC">
        <w:rPr>
          <w:rFonts w:asciiTheme="minorHAnsi" w:hAnsiTheme="minorHAnsi" w:cstheme="minorHAnsi"/>
          <w:sz w:val="22"/>
          <w:szCs w:val="22"/>
          <w:highlight w:val="yellow"/>
        </w:rPr>
        <w:t>7</w:t>
      </w:r>
      <w:r w:rsidR="00CA4FB2" w:rsidRPr="00CA4FB2">
        <w:rPr>
          <w:rFonts w:asciiTheme="minorHAnsi" w:hAnsiTheme="minorHAnsi" w:cstheme="minorHAnsi"/>
          <w:sz w:val="22"/>
          <w:szCs w:val="22"/>
          <w:highlight w:val="yellow"/>
        </w:rPr>
        <w:t>h</w:t>
      </w:r>
      <w:r w:rsidR="00DB6F09" w:rsidRPr="00DB6F09">
        <w:rPr>
          <w:rFonts w:asciiTheme="minorHAnsi" w:hAnsiTheme="minorHAnsi" w:cstheme="minorHAnsi"/>
          <w:sz w:val="22"/>
          <w:szCs w:val="22"/>
          <w:highlight w:val="yellow"/>
        </w:rPr>
        <w:t>30</w:t>
      </w:r>
      <w:r w:rsidR="001D56A8">
        <w:rPr>
          <w:rFonts w:asciiTheme="minorHAnsi" w:hAnsiTheme="minorHAnsi" w:cstheme="minorHAnsi"/>
          <w:sz w:val="22"/>
          <w:szCs w:val="22"/>
        </w:rPr>
        <w:t xml:space="preserve"> (heure de Guyane)</w:t>
      </w:r>
      <w:r w:rsidR="009D677F">
        <w:rPr>
          <w:rFonts w:asciiTheme="minorHAnsi" w:hAnsiTheme="minorHAnsi" w:cstheme="minorHAnsi"/>
          <w:sz w:val="22"/>
          <w:szCs w:val="22"/>
        </w:rPr>
        <w:t xml:space="preserve"> soit 12h30 heure de Paris.</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2" w:name="_Toc193806271"/>
      <w:bookmarkStart w:id="3" w:name="_Toc464023369"/>
      <w:bookmarkStart w:id="4" w:name="_Toc464023370"/>
      <w:bookmarkStart w:id="5" w:name="_Toc464023533"/>
      <w:bookmarkStart w:id="6" w:name="_Toc465243673"/>
      <w:bookmarkStart w:id="7"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pPr>
            <w:pStyle w:val="En-ttedetabledesmatires"/>
          </w:pPr>
          <w:r>
            <w:t>Table des matières</w:t>
          </w:r>
        </w:p>
        <w:p w14:paraId="64AA211D" w14:textId="00A2B2A7" w:rsidR="00246791" w:rsidRDefault="006F6D0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4332071" w:history="1">
            <w:r w:rsidR="00246791" w:rsidRPr="004B3848">
              <w:rPr>
                <w:rStyle w:val="Lienhypertexte"/>
                <w:noProof/>
              </w:rPr>
              <w:t>Article II.</w:t>
            </w:r>
            <w:r w:rsidR="00246791">
              <w:rPr>
                <w:rFonts w:asciiTheme="minorHAnsi" w:eastAsiaTheme="minorEastAsia" w:hAnsiTheme="minorHAnsi" w:cstheme="minorBidi"/>
                <w:b w:val="0"/>
                <w:bCs w:val="0"/>
                <w:i w:val="0"/>
                <w:iCs w:val="0"/>
                <w:noProof/>
                <w:kern w:val="2"/>
                <w:lang w:val="fr-BE" w:eastAsia="fr-BE"/>
                <w14:ligatures w14:val="standardContextual"/>
              </w:rPr>
              <w:tab/>
            </w:r>
            <w:r w:rsidR="00246791" w:rsidRPr="004B3848">
              <w:rPr>
                <w:rStyle w:val="Lienhypertexte"/>
                <w:noProof/>
              </w:rPr>
              <w:t>PREAMBULE</w:t>
            </w:r>
            <w:r w:rsidR="00246791">
              <w:rPr>
                <w:noProof/>
                <w:webHidden/>
              </w:rPr>
              <w:tab/>
            </w:r>
            <w:r w:rsidR="00246791">
              <w:rPr>
                <w:noProof/>
                <w:webHidden/>
              </w:rPr>
              <w:fldChar w:fldCharType="begin"/>
            </w:r>
            <w:r w:rsidR="00246791">
              <w:rPr>
                <w:noProof/>
                <w:webHidden/>
              </w:rPr>
              <w:instrText xml:space="preserve"> PAGEREF _Toc194332071 \h </w:instrText>
            </w:r>
            <w:r w:rsidR="00246791">
              <w:rPr>
                <w:noProof/>
                <w:webHidden/>
              </w:rPr>
            </w:r>
            <w:r w:rsidR="00246791">
              <w:rPr>
                <w:noProof/>
                <w:webHidden/>
              </w:rPr>
              <w:fldChar w:fldCharType="separate"/>
            </w:r>
            <w:r w:rsidR="00246791">
              <w:rPr>
                <w:noProof/>
                <w:webHidden/>
              </w:rPr>
              <w:t>3</w:t>
            </w:r>
            <w:r w:rsidR="00246791">
              <w:rPr>
                <w:noProof/>
                <w:webHidden/>
              </w:rPr>
              <w:fldChar w:fldCharType="end"/>
            </w:r>
          </w:hyperlink>
        </w:p>
        <w:p w14:paraId="6DC54D58" w14:textId="69E5C13D" w:rsidR="00246791" w:rsidRDefault="00246791">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4332072" w:history="1">
            <w:r w:rsidRPr="004B3848">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4B3848">
              <w:rPr>
                <w:rStyle w:val="Lienhypertexte"/>
                <w:noProof/>
              </w:rPr>
              <w:t>PRESENTATION GENERALE DU MARCHE</w:t>
            </w:r>
            <w:r>
              <w:rPr>
                <w:noProof/>
                <w:webHidden/>
              </w:rPr>
              <w:tab/>
            </w:r>
            <w:r>
              <w:rPr>
                <w:noProof/>
                <w:webHidden/>
              </w:rPr>
              <w:fldChar w:fldCharType="begin"/>
            </w:r>
            <w:r>
              <w:rPr>
                <w:noProof/>
                <w:webHidden/>
              </w:rPr>
              <w:instrText xml:space="preserve"> PAGEREF _Toc194332072 \h </w:instrText>
            </w:r>
            <w:r>
              <w:rPr>
                <w:noProof/>
                <w:webHidden/>
              </w:rPr>
            </w:r>
            <w:r>
              <w:rPr>
                <w:noProof/>
                <w:webHidden/>
              </w:rPr>
              <w:fldChar w:fldCharType="separate"/>
            </w:r>
            <w:r>
              <w:rPr>
                <w:noProof/>
                <w:webHidden/>
              </w:rPr>
              <w:t>4</w:t>
            </w:r>
            <w:r>
              <w:rPr>
                <w:noProof/>
                <w:webHidden/>
              </w:rPr>
              <w:fldChar w:fldCharType="end"/>
            </w:r>
          </w:hyperlink>
        </w:p>
        <w:p w14:paraId="453513D1" w14:textId="1CF3939B"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73" w:history="1">
            <w:r w:rsidRPr="004B3848">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Objet du marché</w:t>
            </w:r>
            <w:r>
              <w:rPr>
                <w:noProof/>
                <w:webHidden/>
              </w:rPr>
              <w:tab/>
            </w:r>
            <w:r>
              <w:rPr>
                <w:noProof/>
                <w:webHidden/>
              </w:rPr>
              <w:fldChar w:fldCharType="begin"/>
            </w:r>
            <w:r>
              <w:rPr>
                <w:noProof/>
                <w:webHidden/>
              </w:rPr>
              <w:instrText xml:space="preserve"> PAGEREF _Toc194332073 \h </w:instrText>
            </w:r>
            <w:r>
              <w:rPr>
                <w:noProof/>
                <w:webHidden/>
              </w:rPr>
            </w:r>
            <w:r>
              <w:rPr>
                <w:noProof/>
                <w:webHidden/>
              </w:rPr>
              <w:fldChar w:fldCharType="separate"/>
            </w:r>
            <w:r>
              <w:rPr>
                <w:noProof/>
                <w:webHidden/>
              </w:rPr>
              <w:t>4</w:t>
            </w:r>
            <w:r>
              <w:rPr>
                <w:noProof/>
                <w:webHidden/>
              </w:rPr>
              <w:fldChar w:fldCharType="end"/>
            </w:r>
          </w:hyperlink>
        </w:p>
        <w:p w14:paraId="204613AB" w14:textId="3B746320"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74" w:history="1">
            <w:r w:rsidRPr="004B3848">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Allotissement</w:t>
            </w:r>
            <w:r>
              <w:rPr>
                <w:noProof/>
                <w:webHidden/>
              </w:rPr>
              <w:tab/>
            </w:r>
            <w:r>
              <w:rPr>
                <w:noProof/>
                <w:webHidden/>
              </w:rPr>
              <w:fldChar w:fldCharType="begin"/>
            </w:r>
            <w:r>
              <w:rPr>
                <w:noProof/>
                <w:webHidden/>
              </w:rPr>
              <w:instrText xml:space="preserve"> PAGEREF _Toc194332074 \h </w:instrText>
            </w:r>
            <w:r>
              <w:rPr>
                <w:noProof/>
                <w:webHidden/>
              </w:rPr>
            </w:r>
            <w:r>
              <w:rPr>
                <w:noProof/>
                <w:webHidden/>
              </w:rPr>
              <w:fldChar w:fldCharType="separate"/>
            </w:r>
            <w:r>
              <w:rPr>
                <w:noProof/>
                <w:webHidden/>
              </w:rPr>
              <w:t>4</w:t>
            </w:r>
            <w:r>
              <w:rPr>
                <w:noProof/>
                <w:webHidden/>
              </w:rPr>
              <w:fldChar w:fldCharType="end"/>
            </w:r>
          </w:hyperlink>
        </w:p>
        <w:p w14:paraId="3B6D3953" w14:textId="66EC4986"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75" w:history="1">
            <w:r w:rsidRPr="004B3848">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Forme du marché</w:t>
            </w:r>
            <w:r>
              <w:rPr>
                <w:noProof/>
                <w:webHidden/>
              </w:rPr>
              <w:tab/>
            </w:r>
            <w:r>
              <w:rPr>
                <w:noProof/>
                <w:webHidden/>
              </w:rPr>
              <w:fldChar w:fldCharType="begin"/>
            </w:r>
            <w:r>
              <w:rPr>
                <w:noProof/>
                <w:webHidden/>
              </w:rPr>
              <w:instrText xml:space="preserve"> PAGEREF _Toc194332075 \h </w:instrText>
            </w:r>
            <w:r>
              <w:rPr>
                <w:noProof/>
                <w:webHidden/>
              </w:rPr>
            </w:r>
            <w:r>
              <w:rPr>
                <w:noProof/>
                <w:webHidden/>
              </w:rPr>
              <w:fldChar w:fldCharType="separate"/>
            </w:r>
            <w:r>
              <w:rPr>
                <w:noProof/>
                <w:webHidden/>
              </w:rPr>
              <w:t>4</w:t>
            </w:r>
            <w:r>
              <w:rPr>
                <w:noProof/>
                <w:webHidden/>
              </w:rPr>
              <w:fldChar w:fldCharType="end"/>
            </w:r>
          </w:hyperlink>
        </w:p>
        <w:p w14:paraId="683CF373" w14:textId="2FFBF4C9"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76" w:history="1">
            <w:r w:rsidRPr="004B3848">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Montant maximum</w:t>
            </w:r>
            <w:r>
              <w:rPr>
                <w:noProof/>
                <w:webHidden/>
              </w:rPr>
              <w:tab/>
            </w:r>
            <w:r>
              <w:rPr>
                <w:noProof/>
                <w:webHidden/>
              </w:rPr>
              <w:fldChar w:fldCharType="begin"/>
            </w:r>
            <w:r>
              <w:rPr>
                <w:noProof/>
                <w:webHidden/>
              </w:rPr>
              <w:instrText xml:space="preserve"> PAGEREF _Toc194332076 \h </w:instrText>
            </w:r>
            <w:r>
              <w:rPr>
                <w:noProof/>
                <w:webHidden/>
              </w:rPr>
            </w:r>
            <w:r>
              <w:rPr>
                <w:noProof/>
                <w:webHidden/>
              </w:rPr>
              <w:fldChar w:fldCharType="separate"/>
            </w:r>
            <w:r>
              <w:rPr>
                <w:noProof/>
                <w:webHidden/>
              </w:rPr>
              <w:t>4</w:t>
            </w:r>
            <w:r>
              <w:rPr>
                <w:noProof/>
                <w:webHidden/>
              </w:rPr>
              <w:fldChar w:fldCharType="end"/>
            </w:r>
          </w:hyperlink>
        </w:p>
        <w:p w14:paraId="05547BDE" w14:textId="03FB9623"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77" w:history="1">
            <w:r w:rsidRPr="004B3848">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Durée</w:t>
            </w:r>
            <w:r>
              <w:rPr>
                <w:noProof/>
                <w:webHidden/>
              </w:rPr>
              <w:tab/>
            </w:r>
            <w:r>
              <w:rPr>
                <w:noProof/>
                <w:webHidden/>
              </w:rPr>
              <w:fldChar w:fldCharType="begin"/>
            </w:r>
            <w:r>
              <w:rPr>
                <w:noProof/>
                <w:webHidden/>
              </w:rPr>
              <w:instrText xml:space="preserve"> PAGEREF _Toc194332077 \h </w:instrText>
            </w:r>
            <w:r>
              <w:rPr>
                <w:noProof/>
                <w:webHidden/>
              </w:rPr>
            </w:r>
            <w:r>
              <w:rPr>
                <w:noProof/>
                <w:webHidden/>
              </w:rPr>
              <w:fldChar w:fldCharType="separate"/>
            </w:r>
            <w:r>
              <w:rPr>
                <w:noProof/>
                <w:webHidden/>
              </w:rPr>
              <w:t>4</w:t>
            </w:r>
            <w:r>
              <w:rPr>
                <w:noProof/>
                <w:webHidden/>
              </w:rPr>
              <w:fldChar w:fldCharType="end"/>
            </w:r>
          </w:hyperlink>
        </w:p>
        <w:p w14:paraId="15209525" w14:textId="74E6E8D2" w:rsidR="00246791" w:rsidRDefault="0024679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4332078" w:history="1">
            <w:r w:rsidRPr="004B3848">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4B3848">
              <w:rPr>
                <w:rStyle w:val="Lienhypertexte"/>
                <w:noProof/>
              </w:rPr>
              <w:t>CONDITIONS DE LA CONSULTATION</w:t>
            </w:r>
            <w:r>
              <w:rPr>
                <w:noProof/>
                <w:webHidden/>
              </w:rPr>
              <w:tab/>
            </w:r>
            <w:r>
              <w:rPr>
                <w:noProof/>
                <w:webHidden/>
              </w:rPr>
              <w:fldChar w:fldCharType="begin"/>
            </w:r>
            <w:r>
              <w:rPr>
                <w:noProof/>
                <w:webHidden/>
              </w:rPr>
              <w:instrText xml:space="preserve"> PAGEREF _Toc194332078 \h </w:instrText>
            </w:r>
            <w:r>
              <w:rPr>
                <w:noProof/>
                <w:webHidden/>
              </w:rPr>
            </w:r>
            <w:r>
              <w:rPr>
                <w:noProof/>
                <w:webHidden/>
              </w:rPr>
              <w:fldChar w:fldCharType="separate"/>
            </w:r>
            <w:r>
              <w:rPr>
                <w:noProof/>
                <w:webHidden/>
              </w:rPr>
              <w:t>4</w:t>
            </w:r>
            <w:r>
              <w:rPr>
                <w:noProof/>
                <w:webHidden/>
              </w:rPr>
              <w:fldChar w:fldCharType="end"/>
            </w:r>
          </w:hyperlink>
        </w:p>
        <w:p w14:paraId="1E066756" w14:textId="1915830E"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79" w:history="1">
            <w:r w:rsidRPr="004B3848">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Procédure</w:t>
            </w:r>
            <w:r>
              <w:rPr>
                <w:noProof/>
                <w:webHidden/>
              </w:rPr>
              <w:tab/>
            </w:r>
            <w:r>
              <w:rPr>
                <w:noProof/>
                <w:webHidden/>
              </w:rPr>
              <w:fldChar w:fldCharType="begin"/>
            </w:r>
            <w:r>
              <w:rPr>
                <w:noProof/>
                <w:webHidden/>
              </w:rPr>
              <w:instrText xml:space="preserve"> PAGEREF _Toc194332079 \h </w:instrText>
            </w:r>
            <w:r>
              <w:rPr>
                <w:noProof/>
                <w:webHidden/>
              </w:rPr>
            </w:r>
            <w:r>
              <w:rPr>
                <w:noProof/>
                <w:webHidden/>
              </w:rPr>
              <w:fldChar w:fldCharType="separate"/>
            </w:r>
            <w:r>
              <w:rPr>
                <w:noProof/>
                <w:webHidden/>
              </w:rPr>
              <w:t>4</w:t>
            </w:r>
            <w:r>
              <w:rPr>
                <w:noProof/>
                <w:webHidden/>
              </w:rPr>
              <w:fldChar w:fldCharType="end"/>
            </w:r>
          </w:hyperlink>
        </w:p>
        <w:p w14:paraId="76B71F3D" w14:textId="4D78A28F"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80"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Déroulement</w:t>
            </w:r>
            <w:r>
              <w:rPr>
                <w:noProof/>
                <w:webHidden/>
              </w:rPr>
              <w:tab/>
            </w:r>
            <w:r>
              <w:rPr>
                <w:noProof/>
                <w:webHidden/>
              </w:rPr>
              <w:fldChar w:fldCharType="begin"/>
            </w:r>
            <w:r>
              <w:rPr>
                <w:noProof/>
                <w:webHidden/>
              </w:rPr>
              <w:instrText xml:space="preserve"> PAGEREF _Toc194332080 \h </w:instrText>
            </w:r>
            <w:r>
              <w:rPr>
                <w:noProof/>
                <w:webHidden/>
              </w:rPr>
            </w:r>
            <w:r>
              <w:rPr>
                <w:noProof/>
                <w:webHidden/>
              </w:rPr>
              <w:fldChar w:fldCharType="separate"/>
            </w:r>
            <w:r>
              <w:rPr>
                <w:noProof/>
                <w:webHidden/>
              </w:rPr>
              <w:t>4</w:t>
            </w:r>
            <w:r>
              <w:rPr>
                <w:noProof/>
                <w:webHidden/>
              </w:rPr>
              <w:fldChar w:fldCharType="end"/>
            </w:r>
          </w:hyperlink>
        </w:p>
        <w:p w14:paraId="6A364E8F" w14:textId="69D24B70"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81" w:history="1">
            <w:r w:rsidRPr="004B384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Justification de l’utilisation de la procédure :</w:t>
            </w:r>
            <w:r>
              <w:rPr>
                <w:noProof/>
                <w:webHidden/>
              </w:rPr>
              <w:tab/>
            </w:r>
            <w:r>
              <w:rPr>
                <w:noProof/>
                <w:webHidden/>
              </w:rPr>
              <w:fldChar w:fldCharType="begin"/>
            </w:r>
            <w:r>
              <w:rPr>
                <w:noProof/>
                <w:webHidden/>
              </w:rPr>
              <w:instrText xml:space="preserve"> PAGEREF _Toc194332081 \h </w:instrText>
            </w:r>
            <w:r>
              <w:rPr>
                <w:noProof/>
                <w:webHidden/>
              </w:rPr>
            </w:r>
            <w:r>
              <w:rPr>
                <w:noProof/>
                <w:webHidden/>
              </w:rPr>
              <w:fldChar w:fldCharType="separate"/>
            </w:r>
            <w:r>
              <w:rPr>
                <w:noProof/>
                <w:webHidden/>
              </w:rPr>
              <w:t>5</w:t>
            </w:r>
            <w:r>
              <w:rPr>
                <w:noProof/>
                <w:webHidden/>
              </w:rPr>
              <w:fldChar w:fldCharType="end"/>
            </w:r>
          </w:hyperlink>
        </w:p>
        <w:p w14:paraId="4070B744" w14:textId="4BC326AF"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82" w:history="1">
            <w:r w:rsidRPr="004B3848">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Groupement d’entreprises</w:t>
            </w:r>
            <w:r>
              <w:rPr>
                <w:noProof/>
                <w:webHidden/>
              </w:rPr>
              <w:tab/>
            </w:r>
            <w:r>
              <w:rPr>
                <w:noProof/>
                <w:webHidden/>
              </w:rPr>
              <w:fldChar w:fldCharType="begin"/>
            </w:r>
            <w:r>
              <w:rPr>
                <w:noProof/>
                <w:webHidden/>
              </w:rPr>
              <w:instrText xml:space="preserve"> PAGEREF _Toc194332082 \h </w:instrText>
            </w:r>
            <w:r>
              <w:rPr>
                <w:noProof/>
                <w:webHidden/>
              </w:rPr>
            </w:r>
            <w:r>
              <w:rPr>
                <w:noProof/>
                <w:webHidden/>
              </w:rPr>
              <w:fldChar w:fldCharType="separate"/>
            </w:r>
            <w:r>
              <w:rPr>
                <w:noProof/>
                <w:webHidden/>
              </w:rPr>
              <w:t>5</w:t>
            </w:r>
            <w:r>
              <w:rPr>
                <w:noProof/>
                <w:webHidden/>
              </w:rPr>
              <w:fldChar w:fldCharType="end"/>
            </w:r>
          </w:hyperlink>
        </w:p>
        <w:p w14:paraId="3F337416" w14:textId="72BBD90A"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83" w:history="1">
            <w:r w:rsidRPr="004B3848">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Variantes</w:t>
            </w:r>
            <w:r>
              <w:rPr>
                <w:noProof/>
                <w:webHidden/>
              </w:rPr>
              <w:tab/>
            </w:r>
            <w:r>
              <w:rPr>
                <w:noProof/>
                <w:webHidden/>
              </w:rPr>
              <w:fldChar w:fldCharType="begin"/>
            </w:r>
            <w:r>
              <w:rPr>
                <w:noProof/>
                <w:webHidden/>
              </w:rPr>
              <w:instrText xml:space="preserve"> PAGEREF _Toc194332083 \h </w:instrText>
            </w:r>
            <w:r>
              <w:rPr>
                <w:noProof/>
                <w:webHidden/>
              </w:rPr>
            </w:r>
            <w:r>
              <w:rPr>
                <w:noProof/>
                <w:webHidden/>
              </w:rPr>
              <w:fldChar w:fldCharType="separate"/>
            </w:r>
            <w:r>
              <w:rPr>
                <w:noProof/>
                <w:webHidden/>
              </w:rPr>
              <w:t>5</w:t>
            </w:r>
            <w:r>
              <w:rPr>
                <w:noProof/>
                <w:webHidden/>
              </w:rPr>
              <w:fldChar w:fldCharType="end"/>
            </w:r>
          </w:hyperlink>
        </w:p>
        <w:p w14:paraId="33F9354D" w14:textId="06858789"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84" w:history="1">
            <w:r w:rsidRPr="004B3848">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Négociation</w:t>
            </w:r>
            <w:r>
              <w:rPr>
                <w:noProof/>
                <w:webHidden/>
              </w:rPr>
              <w:tab/>
            </w:r>
            <w:r>
              <w:rPr>
                <w:noProof/>
                <w:webHidden/>
              </w:rPr>
              <w:fldChar w:fldCharType="begin"/>
            </w:r>
            <w:r>
              <w:rPr>
                <w:noProof/>
                <w:webHidden/>
              </w:rPr>
              <w:instrText xml:space="preserve"> PAGEREF _Toc194332084 \h </w:instrText>
            </w:r>
            <w:r>
              <w:rPr>
                <w:noProof/>
                <w:webHidden/>
              </w:rPr>
            </w:r>
            <w:r>
              <w:rPr>
                <w:noProof/>
                <w:webHidden/>
              </w:rPr>
              <w:fldChar w:fldCharType="separate"/>
            </w:r>
            <w:r>
              <w:rPr>
                <w:noProof/>
                <w:webHidden/>
              </w:rPr>
              <w:t>6</w:t>
            </w:r>
            <w:r>
              <w:rPr>
                <w:noProof/>
                <w:webHidden/>
              </w:rPr>
              <w:fldChar w:fldCharType="end"/>
            </w:r>
          </w:hyperlink>
        </w:p>
        <w:p w14:paraId="7A7EA57C" w14:textId="50158D7D"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85" w:history="1">
            <w:r w:rsidRPr="004B3848">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Pieces constitutives du DCE et du marché</w:t>
            </w:r>
            <w:r>
              <w:rPr>
                <w:noProof/>
                <w:webHidden/>
              </w:rPr>
              <w:tab/>
            </w:r>
            <w:r>
              <w:rPr>
                <w:noProof/>
                <w:webHidden/>
              </w:rPr>
              <w:fldChar w:fldCharType="begin"/>
            </w:r>
            <w:r>
              <w:rPr>
                <w:noProof/>
                <w:webHidden/>
              </w:rPr>
              <w:instrText xml:space="preserve"> PAGEREF _Toc194332085 \h </w:instrText>
            </w:r>
            <w:r>
              <w:rPr>
                <w:noProof/>
                <w:webHidden/>
              </w:rPr>
            </w:r>
            <w:r>
              <w:rPr>
                <w:noProof/>
                <w:webHidden/>
              </w:rPr>
              <w:fldChar w:fldCharType="separate"/>
            </w:r>
            <w:r>
              <w:rPr>
                <w:noProof/>
                <w:webHidden/>
              </w:rPr>
              <w:t>6</w:t>
            </w:r>
            <w:r>
              <w:rPr>
                <w:noProof/>
                <w:webHidden/>
              </w:rPr>
              <w:fldChar w:fldCharType="end"/>
            </w:r>
          </w:hyperlink>
        </w:p>
        <w:p w14:paraId="679F7011" w14:textId="77DEDEDB" w:rsidR="00246791" w:rsidRDefault="00246791">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4332086" w:history="1">
            <w:r w:rsidRPr="004B3848">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4B3848">
              <w:rPr>
                <w:rStyle w:val="Lienhypertexte"/>
                <w:noProof/>
              </w:rPr>
              <w:t>MODALITES DE SOUMISSION</w:t>
            </w:r>
            <w:r>
              <w:rPr>
                <w:noProof/>
                <w:webHidden/>
              </w:rPr>
              <w:tab/>
            </w:r>
            <w:r>
              <w:rPr>
                <w:noProof/>
                <w:webHidden/>
              </w:rPr>
              <w:fldChar w:fldCharType="begin"/>
            </w:r>
            <w:r>
              <w:rPr>
                <w:noProof/>
                <w:webHidden/>
              </w:rPr>
              <w:instrText xml:space="preserve"> PAGEREF _Toc194332086 \h </w:instrText>
            </w:r>
            <w:r>
              <w:rPr>
                <w:noProof/>
                <w:webHidden/>
              </w:rPr>
            </w:r>
            <w:r>
              <w:rPr>
                <w:noProof/>
                <w:webHidden/>
              </w:rPr>
              <w:fldChar w:fldCharType="separate"/>
            </w:r>
            <w:r>
              <w:rPr>
                <w:noProof/>
                <w:webHidden/>
              </w:rPr>
              <w:t>7</w:t>
            </w:r>
            <w:r>
              <w:rPr>
                <w:noProof/>
                <w:webHidden/>
              </w:rPr>
              <w:fldChar w:fldCharType="end"/>
            </w:r>
          </w:hyperlink>
        </w:p>
        <w:p w14:paraId="6A9B3D46" w14:textId="79F5F779"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87" w:history="1">
            <w:r w:rsidRPr="004B3848">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Dossier de candidature</w:t>
            </w:r>
            <w:r>
              <w:rPr>
                <w:noProof/>
                <w:webHidden/>
              </w:rPr>
              <w:tab/>
            </w:r>
            <w:r>
              <w:rPr>
                <w:noProof/>
                <w:webHidden/>
              </w:rPr>
              <w:fldChar w:fldCharType="begin"/>
            </w:r>
            <w:r>
              <w:rPr>
                <w:noProof/>
                <w:webHidden/>
              </w:rPr>
              <w:instrText xml:space="preserve"> PAGEREF _Toc194332087 \h </w:instrText>
            </w:r>
            <w:r>
              <w:rPr>
                <w:noProof/>
                <w:webHidden/>
              </w:rPr>
            </w:r>
            <w:r>
              <w:rPr>
                <w:noProof/>
                <w:webHidden/>
              </w:rPr>
              <w:fldChar w:fldCharType="separate"/>
            </w:r>
            <w:r>
              <w:rPr>
                <w:noProof/>
                <w:webHidden/>
              </w:rPr>
              <w:t>7</w:t>
            </w:r>
            <w:r>
              <w:rPr>
                <w:noProof/>
                <w:webHidden/>
              </w:rPr>
              <w:fldChar w:fldCharType="end"/>
            </w:r>
          </w:hyperlink>
        </w:p>
        <w:p w14:paraId="608AA55B" w14:textId="381E341B"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88"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Interdictions de soumissionner</w:t>
            </w:r>
            <w:r>
              <w:rPr>
                <w:noProof/>
                <w:webHidden/>
              </w:rPr>
              <w:tab/>
            </w:r>
            <w:r>
              <w:rPr>
                <w:noProof/>
                <w:webHidden/>
              </w:rPr>
              <w:fldChar w:fldCharType="begin"/>
            </w:r>
            <w:r>
              <w:rPr>
                <w:noProof/>
                <w:webHidden/>
              </w:rPr>
              <w:instrText xml:space="preserve"> PAGEREF _Toc194332088 \h </w:instrText>
            </w:r>
            <w:r>
              <w:rPr>
                <w:noProof/>
                <w:webHidden/>
              </w:rPr>
            </w:r>
            <w:r>
              <w:rPr>
                <w:noProof/>
                <w:webHidden/>
              </w:rPr>
              <w:fldChar w:fldCharType="separate"/>
            </w:r>
            <w:r>
              <w:rPr>
                <w:noProof/>
                <w:webHidden/>
              </w:rPr>
              <w:t>8</w:t>
            </w:r>
            <w:r>
              <w:rPr>
                <w:noProof/>
                <w:webHidden/>
              </w:rPr>
              <w:fldChar w:fldCharType="end"/>
            </w:r>
          </w:hyperlink>
        </w:p>
        <w:p w14:paraId="41F688B9" w14:textId="41C65A8B"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89" w:history="1">
            <w:r w:rsidRPr="004B384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_Toc194332089 \h </w:instrText>
            </w:r>
            <w:r>
              <w:rPr>
                <w:noProof/>
                <w:webHidden/>
              </w:rPr>
            </w:r>
            <w:r>
              <w:rPr>
                <w:noProof/>
                <w:webHidden/>
              </w:rPr>
              <w:fldChar w:fldCharType="separate"/>
            </w:r>
            <w:r>
              <w:rPr>
                <w:noProof/>
                <w:webHidden/>
              </w:rPr>
              <w:t>8</w:t>
            </w:r>
            <w:r>
              <w:rPr>
                <w:noProof/>
                <w:webHidden/>
              </w:rPr>
              <w:fldChar w:fldCharType="end"/>
            </w:r>
          </w:hyperlink>
        </w:p>
        <w:p w14:paraId="29E7F3EE" w14:textId="63443696"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90" w:history="1">
            <w:r w:rsidRPr="004B384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Présentation de la candidature</w:t>
            </w:r>
            <w:r>
              <w:rPr>
                <w:noProof/>
                <w:webHidden/>
              </w:rPr>
              <w:tab/>
            </w:r>
            <w:r>
              <w:rPr>
                <w:noProof/>
                <w:webHidden/>
              </w:rPr>
              <w:fldChar w:fldCharType="begin"/>
            </w:r>
            <w:r>
              <w:rPr>
                <w:noProof/>
                <w:webHidden/>
              </w:rPr>
              <w:instrText xml:space="preserve"> PAGEREF _Toc194332090 \h </w:instrText>
            </w:r>
            <w:r>
              <w:rPr>
                <w:noProof/>
                <w:webHidden/>
              </w:rPr>
            </w:r>
            <w:r>
              <w:rPr>
                <w:noProof/>
                <w:webHidden/>
              </w:rPr>
              <w:fldChar w:fldCharType="separate"/>
            </w:r>
            <w:r>
              <w:rPr>
                <w:noProof/>
                <w:webHidden/>
              </w:rPr>
              <w:t>8</w:t>
            </w:r>
            <w:r>
              <w:rPr>
                <w:noProof/>
                <w:webHidden/>
              </w:rPr>
              <w:fldChar w:fldCharType="end"/>
            </w:r>
          </w:hyperlink>
        </w:p>
        <w:p w14:paraId="4285B951" w14:textId="518BCDF1"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91" w:history="1">
            <w:r w:rsidRPr="004B3848">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Précisions sur la sous-traitance</w:t>
            </w:r>
            <w:r>
              <w:rPr>
                <w:noProof/>
                <w:webHidden/>
              </w:rPr>
              <w:tab/>
            </w:r>
            <w:r>
              <w:rPr>
                <w:noProof/>
                <w:webHidden/>
              </w:rPr>
              <w:fldChar w:fldCharType="begin"/>
            </w:r>
            <w:r>
              <w:rPr>
                <w:noProof/>
                <w:webHidden/>
              </w:rPr>
              <w:instrText xml:space="preserve"> PAGEREF _Toc194332091 \h </w:instrText>
            </w:r>
            <w:r>
              <w:rPr>
                <w:noProof/>
                <w:webHidden/>
              </w:rPr>
            </w:r>
            <w:r>
              <w:rPr>
                <w:noProof/>
                <w:webHidden/>
              </w:rPr>
              <w:fldChar w:fldCharType="separate"/>
            </w:r>
            <w:r>
              <w:rPr>
                <w:noProof/>
                <w:webHidden/>
              </w:rPr>
              <w:t>9</w:t>
            </w:r>
            <w:r>
              <w:rPr>
                <w:noProof/>
                <w:webHidden/>
              </w:rPr>
              <w:fldChar w:fldCharType="end"/>
            </w:r>
          </w:hyperlink>
        </w:p>
        <w:p w14:paraId="1F2339AF" w14:textId="41ACAAFD"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92" w:history="1">
            <w:r w:rsidRPr="004B3848">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Plan de nommage des fichiers</w:t>
            </w:r>
            <w:r>
              <w:rPr>
                <w:noProof/>
                <w:webHidden/>
              </w:rPr>
              <w:tab/>
            </w:r>
            <w:r>
              <w:rPr>
                <w:noProof/>
                <w:webHidden/>
              </w:rPr>
              <w:fldChar w:fldCharType="begin"/>
            </w:r>
            <w:r>
              <w:rPr>
                <w:noProof/>
                <w:webHidden/>
              </w:rPr>
              <w:instrText xml:space="preserve"> PAGEREF _Toc194332092 \h </w:instrText>
            </w:r>
            <w:r>
              <w:rPr>
                <w:noProof/>
                <w:webHidden/>
              </w:rPr>
            </w:r>
            <w:r>
              <w:rPr>
                <w:noProof/>
                <w:webHidden/>
              </w:rPr>
              <w:fldChar w:fldCharType="separate"/>
            </w:r>
            <w:r>
              <w:rPr>
                <w:noProof/>
                <w:webHidden/>
              </w:rPr>
              <w:t>10</w:t>
            </w:r>
            <w:r>
              <w:rPr>
                <w:noProof/>
                <w:webHidden/>
              </w:rPr>
              <w:fldChar w:fldCharType="end"/>
            </w:r>
          </w:hyperlink>
        </w:p>
        <w:p w14:paraId="2568BF93" w14:textId="71BF0F70"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93" w:history="1">
            <w:r w:rsidRPr="004B3848">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Dossier d’offre</w:t>
            </w:r>
            <w:r>
              <w:rPr>
                <w:noProof/>
                <w:webHidden/>
              </w:rPr>
              <w:tab/>
            </w:r>
            <w:r>
              <w:rPr>
                <w:noProof/>
                <w:webHidden/>
              </w:rPr>
              <w:fldChar w:fldCharType="begin"/>
            </w:r>
            <w:r>
              <w:rPr>
                <w:noProof/>
                <w:webHidden/>
              </w:rPr>
              <w:instrText xml:space="preserve"> PAGEREF _Toc194332093 \h </w:instrText>
            </w:r>
            <w:r>
              <w:rPr>
                <w:noProof/>
                <w:webHidden/>
              </w:rPr>
            </w:r>
            <w:r>
              <w:rPr>
                <w:noProof/>
                <w:webHidden/>
              </w:rPr>
              <w:fldChar w:fldCharType="separate"/>
            </w:r>
            <w:r>
              <w:rPr>
                <w:noProof/>
                <w:webHidden/>
              </w:rPr>
              <w:t>11</w:t>
            </w:r>
            <w:r>
              <w:rPr>
                <w:noProof/>
                <w:webHidden/>
              </w:rPr>
              <w:fldChar w:fldCharType="end"/>
            </w:r>
          </w:hyperlink>
        </w:p>
        <w:p w14:paraId="3E8A2B71" w14:textId="6726BBE5"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94"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Plan de nommage des fichiers</w:t>
            </w:r>
            <w:r>
              <w:rPr>
                <w:noProof/>
                <w:webHidden/>
              </w:rPr>
              <w:tab/>
            </w:r>
            <w:r>
              <w:rPr>
                <w:noProof/>
                <w:webHidden/>
              </w:rPr>
              <w:fldChar w:fldCharType="begin"/>
            </w:r>
            <w:r>
              <w:rPr>
                <w:noProof/>
                <w:webHidden/>
              </w:rPr>
              <w:instrText xml:space="preserve"> PAGEREF _Toc194332094 \h </w:instrText>
            </w:r>
            <w:r>
              <w:rPr>
                <w:noProof/>
                <w:webHidden/>
              </w:rPr>
            </w:r>
            <w:r>
              <w:rPr>
                <w:noProof/>
                <w:webHidden/>
              </w:rPr>
              <w:fldChar w:fldCharType="separate"/>
            </w:r>
            <w:r>
              <w:rPr>
                <w:noProof/>
                <w:webHidden/>
              </w:rPr>
              <w:t>11</w:t>
            </w:r>
            <w:r>
              <w:rPr>
                <w:noProof/>
                <w:webHidden/>
              </w:rPr>
              <w:fldChar w:fldCharType="end"/>
            </w:r>
          </w:hyperlink>
        </w:p>
        <w:p w14:paraId="55B15B00" w14:textId="6B291CF9"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95" w:history="1">
            <w:r w:rsidRPr="004B3848">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Calendrier du projet</w:t>
            </w:r>
            <w:r>
              <w:rPr>
                <w:noProof/>
                <w:webHidden/>
              </w:rPr>
              <w:tab/>
            </w:r>
            <w:r>
              <w:rPr>
                <w:noProof/>
                <w:webHidden/>
              </w:rPr>
              <w:fldChar w:fldCharType="begin"/>
            </w:r>
            <w:r>
              <w:rPr>
                <w:noProof/>
                <w:webHidden/>
              </w:rPr>
              <w:instrText xml:space="preserve"> PAGEREF _Toc194332095 \h </w:instrText>
            </w:r>
            <w:r>
              <w:rPr>
                <w:noProof/>
                <w:webHidden/>
              </w:rPr>
            </w:r>
            <w:r>
              <w:rPr>
                <w:noProof/>
                <w:webHidden/>
              </w:rPr>
              <w:fldChar w:fldCharType="separate"/>
            </w:r>
            <w:r>
              <w:rPr>
                <w:noProof/>
                <w:webHidden/>
              </w:rPr>
              <w:t>12</w:t>
            </w:r>
            <w:r>
              <w:rPr>
                <w:noProof/>
                <w:webHidden/>
              </w:rPr>
              <w:fldChar w:fldCharType="end"/>
            </w:r>
          </w:hyperlink>
        </w:p>
        <w:p w14:paraId="0FFCFDBF" w14:textId="7FE79C8F"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96"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_Toc194332096 \h </w:instrText>
            </w:r>
            <w:r>
              <w:rPr>
                <w:noProof/>
                <w:webHidden/>
              </w:rPr>
            </w:r>
            <w:r>
              <w:rPr>
                <w:noProof/>
                <w:webHidden/>
              </w:rPr>
              <w:fldChar w:fldCharType="separate"/>
            </w:r>
            <w:r>
              <w:rPr>
                <w:noProof/>
                <w:webHidden/>
              </w:rPr>
              <w:t>12</w:t>
            </w:r>
            <w:r>
              <w:rPr>
                <w:noProof/>
                <w:webHidden/>
              </w:rPr>
              <w:fldChar w:fldCharType="end"/>
            </w:r>
          </w:hyperlink>
        </w:p>
        <w:p w14:paraId="779F4DB1" w14:textId="7C749D7A"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097" w:history="1">
            <w:r w:rsidRPr="004B384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Modalités de transmission des plis de candidature, puis d’offres</w:t>
            </w:r>
            <w:r>
              <w:rPr>
                <w:noProof/>
                <w:webHidden/>
              </w:rPr>
              <w:tab/>
            </w:r>
            <w:r>
              <w:rPr>
                <w:noProof/>
                <w:webHidden/>
              </w:rPr>
              <w:fldChar w:fldCharType="begin"/>
            </w:r>
            <w:r>
              <w:rPr>
                <w:noProof/>
                <w:webHidden/>
              </w:rPr>
              <w:instrText xml:space="preserve"> PAGEREF _Toc194332097 \h </w:instrText>
            </w:r>
            <w:r>
              <w:rPr>
                <w:noProof/>
                <w:webHidden/>
              </w:rPr>
            </w:r>
            <w:r>
              <w:rPr>
                <w:noProof/>
                <w:webHidden/>
              </w:rPr>
              <w:fldChar w:fldCharType="separate"/>
            </w:r>
            <w:r>
              <w:rPr>
                <w:noProof/>
                <w:webHidden/>
              </w:rPr>
              <w:t>13</w:t>
            </w:r>
            <w:r>
              <w:rPr>
                <w:noProof/>
                <w:webHidden/>
              </w:rPr>
              <w:fldChar w:fldCharType="end"/>
            </w:r>
          </w:hyperlink>
        </w:p>
        <w:p w14:paraId="3574802E" w14:textId="30D0D909"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98" w:history="1">
            <w:r w:rsidRPr="004B3848">
              <w:rPr>
                <w:rStyle w:val="Lienhypertexte"/>
                <w:noProof/>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_Toc194332098 \h </w:instrText>
            </w:r>
            <w:r>
              <w:rPr>
                <w:noProof/>
                <w:webHidden/>
              </w:rPr>
            </w:r>
            <w:r>
              <w:rPr>
                <w:noProof/>
                <w:webHidden/>
              </w:rPr>
              <w:fldChar w:fldCharType="separate"/>
            </w:r>
            <w:r>
              <w:rPr>
                <w:noProof/>
                <w:webHidden/>
              </w:rPr>
              <w:t>13</w:t>
            </w:r>
            <w:r>
              <w:rPr>
                <w:noProof/>
                <w:webHidden/>
              </w:rPr>
              <w:fldChar w:fldCharType="end"/>
            </w:r>
          </w:hyperlink>
        </w:p>
        <w:p w14:paraId="5166285F" w14:textId="7F420D92"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099" w:history="1">
            <w:r w:rsidRPr="004B3848">
              <w:rPr>
                <w:rStyle w:val="Lienhypertexte"/>
                <w:noProof/>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Horodatage</w:t>
            </w:r>
            <w:r>
              <w:rPr>
                <w:noProof/>
                <w:webHidden/>
              </w:rPr>
              <w:tab/>
            </w:r>
            <w:r>
              <w:rPr>
                <w:noProof/>
                <w:webHidden/>
              </w:rPr>
              <w:fldChar w:fldCharType="begin"/>
            </w:r>
            <w:r>
              <w:rPr>
                <w:noProof/>
                <w:webHidden/>
              </w:rPr>
              <w:instrText xml:space="preserve"> PAGEREF _Toc194332099 \h </w:instrText>
            </w:r>
            <w:r>
              <w:rPr>
                <w:noProof/>
                <w:webHidden/>
              </w:rPr>
            </w:r>
            <w:r>
              <w:rPr>
                <w:noProof/>
                <w:webHidden/>
              </w:rPr>
              <w:fldChar w:fldCharType="separate"/>
            </w:r>
            <w:r>
              <w:rPr>
                <w:noProof/>
                <w:webHidden/>
              </w:rPr>
              <w:t>14</w:t>
            </w:r>
            <w:r>
              <w:rPr>
                <w:noProof/>
                <w:webHidden/>
              </w:rPr>
              <w:fldChar w:fldCharType="end"/>
            </w:r>
          </w:hyperlink>
        </w:p>
        <w:p w14:paraId="57279F2D" w14:textId="18EAB3DC"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00" w:history="1">
            <w:r w:rsidRPr="004B3848">
              <w:rPr>
                <w:rStyle w:val="Lienhypertexte"/>
                <w:noProof/>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Copie de sauvegarde</w:t>
            </w:r>
            <w:r>
              <w:rPr>
                <w:noProof/>
                <w:webHidden/>
              </w:rPr>
              <w:tab/>
            </w:r>
            <w:r>
              <w:rPr>
                <w:noProof/>
                <w:webHidden/>
              </w:rPr>
              <w:fldChar w:fldCharType="begin"/>
            </w:r>
            <w:r>
              <w:rPr>
                <w:noProof/>
                <w:webHidden/>
              </w:rPr>
              <w:instrText xml:space="preserve"> PAGEREF _Toc194332100 \h </w:instrText>
            </w:r>
            <w:r>
              <w:rPr>
                <w:noProof/>
                <w:webHidden/>
              </w:rPr>
            </w:r>
            <w:r>
              <w:rPr>
                <w:noProof/>
                <w:webHidden/>
              </w:rPr>
              <w:fldChar w:fldCharType="separate"/>
            </w:r>
            <w:r>
              <w:rPr>
                <w:noProof/>
                <w:webHidden/>
              </w:rPr>
              <w:t>14</w:t>
            </w:r>
            <w:r>
              <w:rPr>
                <w:noProof/>
                <w:webHidden/>
              </w:rPr>
              <w:fldChar w:fldCharType="end"/>
            </w:r>
          </w:hyperlink>
        </w:p>
        <w:p w14:paraId="261252F2" w14:textId="7B1DA01E"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01" w:history="1">
            <w:r w:rsidRPr="004B3848">
              <w:rPr>
                <w:rStyle w:val="Lienhypertexte"/>
                <w:noProof/>
              </w:rPr>
              <w:t>Section 5.07</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Antivirus</w:t>
            </w:r>
            <w:r>
              <w:rPr>
                <w:noProof/>
                <w:webHidden/>
              </w:rPr>
              <w:tab/>
            </w:r>
            <w:r>
              <w:rPr>
                <w:noProof/>
                <w:webHidden/>
              </w:rPr>
              <w:fldChar w:fldCharType="begin"/>
            </w:r>
            <w:r>
              <w:rPr>
                <w:noProof/>
                <w:webHidden/>
              </w:rPr>
              <w:instrText xml:space="preserve"> PAGEREF _Toc194332101 \h </w:instrText>
            </w:r>
            <w:r>
              <w:rPr>
                <w:noProof/>
                <w:webHidden/>
              </w:rPr>
            </w:r>
            <w:r>
              <w:rPr>
                <w:noProof/>
                <w:webHidden/>
              </w:rPr>
              <w:fldChar w:fldCharType="separate"/>
            </w:r>
            <w:r>
              <w:rPr>
                <w:noProof/>
                <w:webHidden/>
              </w:rPr>
              <w:t>15</w:t>
            </w:r>
            <w:r>
              <w:rPr>
                <w:noProof/>
                <w:webHidden/>
              </w:rPr>
              <w:fldChar w:fldCharType="end"/>
            </w:r>
          </w:hyperlink>
        </w:p>
        <w:p w14:paraId="2804E056" w14:textId="22BC04C5" w:rsidR="00246791" w:rsidRDefault="0024679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4332102" w:history="1">
            <w:r w:rsidRPr="004B3848">
              <w:rPr>
                <w:rStyle w:val="Lienhypertexte"/>
                <w:noProof/>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4B3848">
              <w:rPr>
                <w:rStyle w:val="Lienhypertexte"/>
                <w:noProof/>
              </w:rPr>
              <w:t>ANALYSE ET JUGEMENT DES DOSSIERS</w:t>
            </w:r>
            <w:r>
              <w:rPr>
                <w:noProof/>
                <w:webHidden/>
              </w:rPr>
              <w:tab/>
            </w:r>
            <w:r>
              <w:rPr>
                <w:noProof/>
                <w:webHidden/>
              </w:rPr>
              <w:fldChar w:fldCharType="begin"/>
            </w:r>
            <w:r>
              <w:rPr>
                <w:noProof/>
                <w:webHidden/>
              </w:rPr>
              <w:instrText xml:space="preserve"> PAGEREF _Toc194332102 \h </w:instrText>
            </w:r>
            <w:r>
              <w:rPr>
                <w:noProof/>
                <w:webHidden/>
              </w:rPr>
            </w:r>
            <w:r>
              <w:rPr>
                <w:noProof/>
                <w:webHidden/>
              </w:rPr>
              <w:fldChar w:fldCharType="separate"/>
            </w:r>
            <w:r>
              <w:rPr>
                <w:noProof/>
                <w:webHidden/>
              </w:rPr>
              <w:t>15</w:t>
            </w:r>
            <w:r>
              <w:rPr>
                <w:noProof/>
                <w:webHidden/>
              </w:rPr>
              <w:fldChar w:fldCharType="end"/>
            </w:r>
          </w:hyperlink>
        </w:p>
        <w:p w14:paraId="5E1F1596" w14:textId="0669C5F6"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03" w:history="1">
            <w:r w:rsidRPr="004B3848">
              <w:rPr>
                <w:rStyle w:val="Lienhypertexte"/>
                <w:noProof/>
              </w:rPr>
              <w:t>Section 6.01</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Phase 1 : phase candidature</w:t>
            </w:r>
            <w:r>
              <w:rPr>
                <w:noProof/>
                <w:webHidden/>
              </w:rPr>
              <w:tab/>
            </w:r>
            <w:r>
              <w:rPr>
                <w:noProof/>
                <w:webHidden/>
              </w:rPr>
              <w:fldChar w:fldCharType="begin"/>
            </w:r>
            <w:r>
              <w:rPr>
                <w:noProof/>
                <w:webHidden/>
              </w:rPr>
              <w:instrText xml:space="preserve"> PAGEREF _Toc194332103 \h </w:instrText>
            </w:r>
            <w:r>
              <w:rPr>
                <w:noProof/>
                <w:webHidden/>
              </w:rPr>
            </w:r>
            <w:r>
              <w:rPr>
                <w:noProof/>
                <w:webHidden/>
              </w:rPr>
              <w:fldChar w:fldCharType="separate"/>
            </w:r>
            <w:r>
              <w:rPr>
                <w:noProof/>
                <w:webHidden/>
              </w:rPr>
              <w:t>15</w:t>
            </w:r>
            <w:r>
              <w:rPr>
                <w:noProof/>
                <w:webHidden/>
              </w:rPr>
              <w:fldChar w:fldCharType="end"/>
            </w:r>
          </w:hyperlink>
        </w:p>
        <w:p w14:paraId="698C0D3B" w14:textId="1617189D"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04"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Procédure</w:t>
            </w:r>
            <w:r>
              <w:rPr>
                <w:noProof/>
                <w:webHidden/>
              </w:rPr>
              <w:tab/>
            </w:r>
            <w:r>
              <w:rPr>
                <w:noProof/>
                <w:webHidden/>
              </w:rPr>
              <w:fldChar w:fldCharType="begin"/>
            </w:r>
            <w:r>
              <w:rPr>
                <w:noProof/>
                <w:webHidden/>
              </w:rPr>
              <w:instrText xml:space="preserve"> PAGEREF _Toc194332104 \h </w:instrText>
            </w:r>
            <w:r>
              <w:rPr>
                <w:noProof/>
                <w:webHidden/>
              </w:rPr>
            </w:r>
            <w:r>
              <w:rPr>
                <w:noProof/>
                <w:webHidden/>
              </w:rPr>
              <w:fldChar w:fldCharType="separate"/>
            </w:r>
            <w:r>
              <w:rPr>
                <w:noProof/>
                <w:webHidden/>
              </w:rPr>
              <w:t>15</w:t>
            </w:r>
            <w:r>
              <w:rPr>
                <w:noProof/>
                <w:webHidden/>
              </w:rPr>
              <w:fldChar w:fldCharType="end"/>
            </w:r>
          </w:hyperlink>
        </w:p>
        <w:p w14:paraId="3CE4864C" w14:textId="69B9E92D"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05" w:history="1">
            <w:r w:rsidRPr="004B384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Capacité</w:t>
            </w:r>
            <w:r>
              <w:rPr>
                <w:noProof/>
                <w:webHidden/>
              </w:rPr>
              <w:tab/>
            </w:r>
            <w:r>
              <w:rPr>
                <w:noProof/>
                <w:webHidden/>
              </w:rPr>
              <w:fldChar w:fldCharType="begin"/>
            </w:r>
            <w:r>
              <w:rPr>
                <w:noProof/>
                <w:webHidden/>
              </w:rPr>
              <w:instrText xml:space="preserve"> PAGEREF _Toc194332105 \h </w:instrText>
            </w:r>
            <w:r>
              <w:rPr>
                <w:noProof/>
                <w:webHidden/>
              </w:rPr>
            </w:r>
            <w:r>
              <w:rPr>
                <w:noProof/>
                <w:webHidden/>
              </w:rPr>
              <w:fldChar w:fldCharType="separate"/>
            </w:r>
            <w:r>
              <w:rPr>
                <w:noProof/>
                <w:webHidden/>
              </w:rPr>
              <w:t>15</w:t>
            </w:r>
            <w:r>
              <w:rPr>
                <w:noProof/>
                <w:webHidden/>
              </w:rPr>
              <w:fldChar w:fldCharType="end"/>
            </w:r>
          </w:hyperlink>
        </w:p>
        <w:p w14:paraId="2600E0BC" w14:textId="495388B4"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06" w:history="1">
            <w:r w:rsidRPr="004B384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Forme des candidatures</w:t>
            </w:r>
            <w:r>
              <w:rPr>
                <w:noProof/>
                <w:webHidden/>
              </w:rPr>
              <w:tab/>
            </w:r>
            <w:r>
              <w:rPr>
                <w:noProof/>
                <w:webHidden/>
              </w:rPr>
              <w:fldChar w:fldCharType="begin"/>
            </w:r>
            <w:r>
              <w:rPr>
                <w:noProof/>
                <w:webHidden/>
              </w:rPr>
              <w:instrText xml:space="preserve"> PAGEREF _Toc194332106 \h </w:instrText>
            </w:r>
            <w:r>
              <w:rPr>
                <w:noProof/>
                <w:webHidden/>
              </w:rPr>
            </w:r>
            <w:r>
              <w:rPr>
                <w:noProof/>
                <w:webHidden/>
              </w:rPr>
              <w:fldChar w:fldCharType="separate"/>
            </w:r>
            <w:r>
              <w:rPr>
                <w:noProof/>
                <w:webHidden/>
              </w:rPr>
              <w:t>15</w:t>
            </w:r>
            <w:r>
              <w:rPr>
                <w:noProof/>
                <w:webHidden/>
              </w:rPr>
              <w:fldChar w:fldCharType="end"/>
            </w:r>
          </w:hyperlink>
        </w:p>
        <w:p w14:paraId="0ABA5EF2" w14:textId="2542D9A6"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07" w:history="1">
            <w:r w:rsidRPr="004B3848">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Critères de sélection des candidats</w:t>
            </w:r>
            <w:r>
              <w:rPr>
                <w:noProof/>
                <w:webHidden/>
              </w:rPr>
              <w:tab/>
            </w:r>
            <w:r>
              <w:rPr>
                <w:noProof/>
                <w:webHidden/>
              </w:rPr>
              <w:fldChar w:fldCharType="begin"/>
            </w:r>
            <w:r>
              <w:rPr>
                <w:noProof/>
                <w:webHidden/>
              </w:rPr>
              <w:instrText xml:space="preserve"> PAGEREF _Toc194332107 \h </w:instrText>
            </w:r>
            <w:r>
              <w:rPr>
                <w:noProof/>
                <w:webHidden/>
              </w:rPr>
            </w:r>
            <w:r>
              <w:rPr>
                <w:noProof/>
                <w:webHidden/>
              </w:rPr>
              <w:fldChar w:fldCharType="separate"/>
            </w:r>
            <w:r>
              <w:rPr>
                <w:noProof/>
                <w:webHidden/>
              </w:rPr>
              <w:t>16</w:t>
            </w:r>
            <w:r>
              <w:rPr>
                <w:noProof/>
                <w:webHidden/>
              </w:rPr>
              <w:fldChar w:fldCharType="end"/>
            </w:r>
          </w:hyperlink>
        </w:p>
        <w:p w14:paraId="2AD92ACE" w14:textId="41C5FB0D"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08" w:history="1">
            <w:r w:rsidRPr="004B3848">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_Toc194332108 \h </w:instrText>
            </w:r>
            <w:r>
              <w:rPr>
                <w:noProof/>
                <w:webHidden/>
              </w:rPr>
            </w:r>
            <w:r>
              <w:rPr>
                <w:noProof/>
                <w:webHidden/>
              </w:rPr>
              <w:fldChar w:fldCharType="separate"/>
            </w:r>
            <w:r>
              <w:rPr>
                <w:noProof/>
                <w:webHidden/>
              </w:rPr>
              <w:t>16</w:t>
            </w:r>
            <w:r>
              <w:rPr>
                <w:noProof/>
                <w:webHidden/>
              </w:rPr>
              <w:fldChar w:fldCharType="end"/>
            </w:r>
          </w:hyperlink>
        </w:p>
        <w:p w14:paraId="684BDFD9" w14:textId="6ACF0195"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09" w:history="1">
            <w:r w:rsidRPr="004B3848">
              <w:rPr>
                <w:rStyle w:val="Lienhypertexte"/>
                <w:noProof/>
              </w:rPr>
              <w:t>Section 6.02</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Phase 1 : Appréciation des offres</w:t>
            </w:r>
            <w:r>
              <w:rPr>
                <w:noProof/>
                <w:webHidden/>
              </w:rPr>
              <w:tab/>
            </w:r>
            <w:r>
              <w:rPr>
                <w:noProof/>
                <w:webHidden/>
              </w:rPr>
              <w:fldChar w:fldCharType="begin"/>
            </w:r>
            <w:r>
              <w:rPr>
                <w:noProof/>
                <w:webHidden/>
              </w:rPr>
              <w:instrText xml:space="preserve"> PAGEREF _Toc194332109 \h </w:instrText>
            </w:r>
            <w:r>
              <w:rPr>
                <w:noProof/>
                <w:webHidden/>
              </w:rPr>
            </w:r>
            <w:r>
              <w:rPr>
                <w:noProof/>
                <w:webHidden/>
              </w:rPr>
              <w:fldChar w:fldCharType="separate"/>
            </w:r>
            <w:r>
              <w:rPr>
                <w:noProof/>
                <w:webHidden/>
              </w:rPr>
              <w:t>16</w:t>
            </w:r>
            <w:r>
              <w:rPr>
                <w:noProof/>
                <w:webHidden/>
              </w:rPr>
              <w:fldChar w:fldCharType="end"/>
            </w:r>
          </w:hyperlink>
        </w:p>
        <w:p w14:paraId="41D77ED2" w14:textId="78CBDF91"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10"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Procédure</w:t>
            </w:r>
            <w:r>
              <w:rPr>
                <w:noProof/>
                <w:webHidden/>
              </w:rPr>
              <w:tab/>
            </w:r>
            <w:r>
              <w:rPr>
                <w:noProof/>
                <w:webHidden/>
              </w:rPr>
              <w:fldChar w:fldCharType="begin"/>
            </w:r>
            <w:r>
              <w:rPr>
                <w:noProof/>
                <w:webHidden/>
              </w:rPr>
              <w:instrText xml:space="preserve"> PAGEREF _Toc194332110 \h </w:instrText>
            </w:r>
            <w:r>
              <w:rPr>
                <w:noProof/>
                <w:webHidden/>
              </w:rPr>
            </w:r>
            <w:r>
              <w:rPr>
                <w:noProof/>
                <w:webHidden/>
              </w:rPr>
              <w:fldChar w:fldCharType="separate"/>
            </w:r>
            <w:r>
              <w:rPr>
                <w:noProof/>
                <w:webHidden/>
              </w:rPr>
              <w:t>16</w:t>
            </w:r>
            <w:r>
              <w:rPr>
                <w:noProof/>
                <w:webHidden/>
              </w:rPr>
              <w:fldChar w:fldCharType="end"/>
            </w:r>
          </w:hyperlink>
        </w:p>
        <w:p w14:paraId="032902DA" w14:textId="4EE7D990"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11" w:history="1">
            <w:r w:rsidRPr="004B384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Critères de sélection des candidats admis à négocier, et d’attribution des offres</w:t>
            </w:r>
            <w:r>
              <w:rPr>
                <w:noProof/>
                <w:webHidden/>
              </w:rPr>
              <w:tab/>
            </w:r>
            <w:r>
              <w:rPr>
                <w:noProof/>
                <w:webHidden/>
              </w:rPr>
              <w:fldChar w:fldCharType="begin"/>
            </w:r>
            <w:r>
              <w:rPr>
                <w:noProof/>
                <w:webHidden/>
              </w:rPr>
              <w:instrText xml:space="preserve"> PAGEREF _Toc194332111 \h </w:instrText>
            </w:r>
            <w:r>
              <w:rPr>
                <w:noProof/>
                <w:webHidden/>
              </w:rPr>
            </w:r>
            <w:r>
              <w:rPr>
                <w:noProof/>
                <w:webHidden/>
              </w:rPr>
              <w:fldChar w:fldCharType="separate"/>
            </w:r>
            <w:r>
              <w:rPr>
                <w:noProof/>
                <w:webHidden/>
              </w:rPr>
              <w:t>17</w:t>
            </w:r>
            <w:r>
              <w:rPr>
                <w:noProof/>
                <w:webHidden/>
              </w:rPr>
              <w:fldChar w:fldCharType="end"/>
            </w:r>
          </w:hyperlink>
        </w:p>
        <w:p w14:paraId="575F2063" w14:textId="6A5B5740"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12" w:history="1">
            <w:r w:rsidRPr="004B384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Langues</w:t>
            </w:r>
            <w:r>
              <w:rPr>
                <w:noProof/>
                <w:webHidden/>
              </w:rPr>
              <w:tab/>
            </w:r>
            <w:r>
              <w:rPr>
                <w:noProof/>
                <w:webHidden/>
              </w:rPr>
              <w:fldChar w:fldCharType="begin"/>
            </w:r>
            <w:r>
              <w:rPr>
                <w:noProof/>
                <w:webHidden/>
              </w:rPr>
              <w:instrText xml:space="preserve"> PAGEREF _Toc194332112 \h </w:instrText>
            </w:r>
            <w:r>
              <w:rPr>
                <w:noProof/>
                <w:webHidden/>
              </w:rPr>
            </w:r>
            <w:r>
              <w:rPr>
                <w:noProof/>
                <w:webHidden/>
              </w:rPr>
              <w:fldChar w:fldCharType="separate"/>
            </w:r>
            <w:r>
              <w:rPr>
                <w:noProof/>
                <w:webHidden/>
              </w:rPr>
              <w:t>17</w:t>
            </w:r>
            <w:r>
              <w:rPr>
                <w:noProof/>
                <w:webHidden/>
              </w:rPr>
              <w:fldChar w:fldCharType="end"/>
            </w:r>
          </w:hyperlink>
        </w:p>
        <w:p w14:paraId="776A62D6" w14:textId="3C757DA8"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13" w:history="1">
            <w:r w:rsidRPr="004B3848">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Indemnisation des offres</w:t>
            </w:r>
            <w:r>
              <w:rPr>
                <w:noProof/>
                <w:webHidden/>
              </w:rPr>
              <w:tab/>
            </w:r>
            <w:r>
              <w:rPr>
                <w:noProof/>
                <w:webHidden/>
              </w:rPr>
              <w:fldChar w:fldCharType="begin"/>
            </w:r>
            <w:r>
              <w:rPr>
                <w:noProof/>
                <w:webHidden/>
              </w:rPr>
              <w:instrText xml:space="preserve"> PAGEREF _Toc194332113 \h </w:instrText>
            </w:r>
            <w:r>
              <w:rPr>
                <w:noProof/>
                <w:webHidden/>
              </w:rPr>
            </w:r>
            <w:r>
              <w:rPr>
                <w:noProof/>
                <w:webHidden/>
              </w:rPr>
              <w:fldChar w:fldCharType="separate"/>
            </w:r>
            <w:r>
              <w:rPr>
                <w:noProof/>
                <w:webHidden/>
              </w:rPr>
              <w:t>17</w:t>
            </w:r>
            <w:r>
              <w:rPr>
                <w:noProof/>
                <w:webHidden/>
              </w:rPr>
              <w:fldChar w:fldCharType="end"/>
            </w:r>
          </w:hyperlink>
        </w:p>
        <w:p w14:paraId="475E99A9" w14:textId="2A56576F" w:rsidR="00246791" w:rsidRDefault="0024679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4332114" w:history="1">
            <w:r w:rsidRPr="004B3848">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4B3848">
              <w:rPr>
                <w:rStyle w:val="Lienhypertexte"/>
                <w:noProof/>
              </w:rPr>
              <w:t>AUTRES POINTS IMPORTANTS</w:t>
            </w:r>
            <w:r>
              <w:rPr>
                <w:noProof/>
                <w:webHidden/>
              </w:rPr>
              <w:tab/>
            </w:r>
            <w:r>
              <w:rPr>
                <w:noProof/>
                <w:webHidden/>
              </w:rPr>
              <w:fldChar w:fldCharType="begin"/>
            </w:r>
            <w:r>
              <w:rPr>
                <w:noProof/>
                <w:webHidden/>
              </w:rPr>
              <w:instrText xml:space="preserve"> PAGEREF _Toc194332114 \h </w:instrText>
            </w:r>
            <w:r>
              <w:rPr>
                <w:noProof/>
                <w:webHidden/>
              </w:rPr>
            </w:r>
            <w:r>
              <w:rPr>
                <w:noProof/>
                <w:webHidden/>
              </w:rPr>
              <w:fldChar w:fldCharType="separate"/>
            </w:r>
            <w:r>
              <w:rPr>
                <w:noProof/>
                <w:webHidden/>
              </w:rPr>
              <w:t>17</w:t>
            </w:r>
            <w:r>
              <w:rPr>
                <w:noProof/>
                <w:webHidden/>
              </w:rPr>
              <w:fldChar w:fldCharType="end"/>
            </w:r>
          </w:hyperlink>
        </w:p>
        <w:p w14:paraId="1339D438" w14:textId="1FAF3591"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15" w:history="1">
            <w:r w:rsidRPr="004B3848">
              <w:rPr>
                <w:rStyle w:val="Lienhypertexte"/>
                <w:noProof/>
              </w:rPr>
              <w:t>Section 7.01</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Documents à fournir par le candidat retenu</w:t>
            </w:r>
            <w:r>
              <w:rPr>
                <w:noProof/>
                <w:webHidden/>
              </w:rPr>
              <w:tab/>
            </w:r>
            <w:r>
              <w:rPr>
                <w:noProof/>
                <w:webHidden/>
              </w:rPr>
              <w:fldChar w:fldCharType="begin"/>
            </w:r>
            <w:r>
              <w:rPr>
                <w:noProof/>
                <w:webHidden/>
              </w:rPr>
              <w:instrText xml:space="preserve"> PAGEREF _Toc194332115 \h </w:instrText>
            </w:r>
            <w:r>
              <w:rPr>
                <w:noProof/>
                <w:webHidden/>
              </w:rPr>
            </w:r>
            <w:r>
              <w:rPr>
                <w:noProof/>
                <w:webHidden/>
              </w:rPr>
              <w:fldChar w:fldCharType="separate"/>
            </w:r>
            <w:r>
              <w:rPr>
                <w:noProof/>
                <w:webHidden/>
              </w:rPr>
              <w:t>17</w:t>
            </w:r>
            <w:r>
              <w:rPr>
                <w:noProof/>
                <w:webHidden/>
              </w:rPr>
              <w:fldChar w:fldCharType="end"/>
            </w:r>
          </w:hyperlink>
        </w:p>
        <w:p w14:paraId="2C8F2A6F" w14:textId="725BA20E"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16" w:history="1">
            <w:r w:rsidRPr="004B3848">
              <w:rPr>
                <w:rStyle w:val="Lienhypertexte"/>
                <w:noProof/>
              </w:rPr>
              <w:t>Section 7.02</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Renseignements complémentaires</w:t>
            </w:r>
            <w:r>
              <w:rPr>
                <w:noProof/>
                <w:webHidden/>
              </w:rPr>
              <w:tab/>
            </w:r>
            <w:r>
              <w:rPr>
                <w:noProof/>
                <w:webHidden/>
              </w:rPr>
              <w:fldChar w:fldCharType="begin"/>
            </w:r>
            <w:r>
              <w:rPr>
                <w:noProof/>
                <w:webHidden/>
              </w:rPr>
              <w:instrText xml:space="preserve"> PAGEREF _Toc194332116 \h </w:instrText>
            </w:r>
            <w:r>
              <w:rPr>
                <w:noProof/>
                <w:webHidden/>
              </w:rPr>
            </w:r>
            <w:r>
              <w:rPr>
                <w:noProof/>
                <w:webHidden/>
              </w:rPr>
              <w:fldChar w:fldCharType="separate"/>
            </w:r>
            <w:r>
              <w:rPr>
                <w:noProof/>
                <w:webHidden/>
              </w:rPr>
              <w:t>18</w:t>
            </w:r>
            <w:r>
              <w:rPr>
                <w:noProof/>
                <w:webHidden/>
              </w:rPr>
              <w:fldChar w:fldCharType="end"/>
            </w:r>
          </w:hyperlink>
        </w:p>
        <w:p w14:paraId="0B5B9FBF" w14:textId="3636AD86"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17" w:history="1">
            <w:r w:rsidRPr="004B3848">
              <w:rPr>
                <w:rStyle w:val="Lienhypertexte"/>
                <w:noProof/>
              </w:rPr>
              <w:t>Section 7.03</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Modification des documents de la consultation</w:t>
            </w:r>
            <w:r>
              <w:rPr>
                <w:noProof/>
                <w:webHidden/>
              </w:rPr>
              <w:tab/>
            </w:r>
            <w:r>
              <w:rPr>
                <w:noProof/>
                <w:webHidden/>
              </w:rPr>
              <w:fldChar w:fldCharType="begin"/>
            </w:r>
            <w:r>
              <w:rPr>
                <w:noProof/>
                <w:webHidden/>
              </w:rPr>
              <w:instrText xml:space="preserve"> PAGEREF _Toc194332117 \h </w:instrText>
            </w:r>
            <w:r>
              <w:rPr>
                <w:noProof/>
                <w:webHidden/>
              </w:rPr>
            </w:r>
            <w:r>
              <w:rPr>
                <w:noProof/>
                <w:webHidden/>
              </w:rPr>
              <w:fldChar w:fldCharType="separate"/>
            </w:r>
            <w:r>
              <w:rPr>
                <w:noProof/>
                <w:webHidden/>
              </w:rPr>
              <w:t>18</w:t>
            </w:r>
            <w:r>
              <w:rPr>
                <w:noProof/>
                <w:webHidden/>
              </w:rPr>
              <w:fldChar w:fldCharType="end"/>
            </w:r>
          </w:hyperlink>
        </w:p>
        <w:p w14:paraId="550C176F" w14:textId="0BECB47C"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18" w:history="1">
            <w:r w:rsidRPr="004B3848">
              <w:rPr>
                <w:rStyle w:val="Lienhypertexte"/>
                <w:noProof/>
              </w:rPr>
              <w:t>Section 7.04</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Modalités de signature électronique</w:t>
            </w:r>
            <w:r>
              <w:rPr>
                <w:noProof/>
                <w:webHidden/>
              </w:rPr>
              <w:tab/>
            </w:r>
            <w:r>
              <w:rPr>
                <w:noProof/>
                <w:webHidden/>
              </w:rPr>
              <w:fldChar w:fldCharType="begin"/>
            </w:r>
            <w:r>
              <w:rPr>
                <w:noProof/>
                <w:webHidden/>
              </w:rPr>
              <w:instrText xml:space="preserve"> PAGEREF _Toc194332118 \h </w:instrText>
            </w:r>
            <w:r>
              <w:rPr>
                <w:noProof/>
                <w:webHidden/>
              </w:rPr>
            </w:r>
            <w:r>
              <w:rPr>
                <w:noProof/>
                <w:webHidden/>
              </w:rPr>
              <w:fldChar w:fldCharType="separate"/>
            </w:r>
            <w:r>
              <w:rPr>
                <w:noProof/>
                <w:webHidden/>
              </w:rPr>
              <w:t>19</w:t>
            </w:r>
            <w:r>
              <w:rPr>
                <w:noProof/>
                <w:webHidden/>
              </w:rPr>
              <w:fldChar w:fldCharType="end"/>
            </w:r>
          </w:hyperlink>
        </w:p>
        <w:p w14:paraId="4BEBEE3E" w14:textId="319FEEF8"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19" w:history="1">
            <w:r w:rsidRPr="004B3848">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_Toc194332119 \h </w:instrText>
            </w:r>
            <w:r>
              <w:rPr>
                <w:noProof/>
                <w:webHidden/>
              </w:rPr>
            </w:r>
            <w:r>
              <w:rPr>
                <w:noProof/>
                <w:webHidden/>
              </w:rPr>
              <w:fldChar w:fldCharType="separate"/>
            </w:r>
            <w:r>
              <w:rPr>
                <w:noProof/>
                <w:webHidden/>
              </w:rPr>
              <w:t>19</w:t>
            </w:r>
            <w:r>
              <w:rPr>
                <w:noProof/>
                <w:webHidden/>
              </w:rPr>
              <w:fldChar w:fldCharType="end"/>
            </w:r>
          </w:hyperlink>
        </w:p>
        <w:p w14:paraId="351F9019" w14:textId="432CA23A"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20" w:history="1">
            <w:r w:rsidRPr="004B3848">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_Toc194332120 \h </w:instrText>
            </w:r>
            <w:r>
              <w:rPr>
                <w:noProof/>
                <w:webHidden/>
              </w:rPr>
            </w:r>
            <w:r>
              <w:rPr>
                <w:noProof/>
                <w:webHidden/>
              </w:rPr>
              <w:fldChar w:fldCharType="separate"/>
            </w:r>
            <w:r>
              <w:rPr>
                <w:noProof/>
                <w:webHidden/>
              </w:rPr>
              <w:t>20</w:t>
            </w:r>
            <w:r>
              <w:rPr>
                <w:noProof/>
                <w:webHidden/>
              </w:rPr>
              <w:fldChar w:fldCharType="end"/>
            </w:r>
          </w:hyperlink>
        </w:p>
        <w:p w14:paraId="16E7E52D" w14:textId="34F79FE4" w:rsidR="00246791" w:rsidRDefault="0024679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4332121" w:history="1">
            <w:r w:rsidRPr="004B3848">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4B3848">
              <w:rPr>
                <w:rStyle w:val="Lienhypertexte"/>
                <w:noProof/>
              </w:rPr>
              <w:t>Exigences relatives à l'outil de signature</w:t>
            </w:r>
            <w:r>
              <w:rPr>
                <w:noProof/>
                <w:webHidden/>
              </w:rPr>
              <w:tab/>
            </w:r>
            <w:r>
              <w:rPr>
                <w:noProof/>
                <w:webHidden/>
              </w:rPr>
              <w:fldChar w:fldCharType="begin"/>
            </w:r>
            <w:r>
              <w:rPr>
                <w:noProof/>
                <w:webHidden/>
              </w:rPr>
              <w:instrText xml:space="preserve"> PAGEREF _Toc194332121 \h </w:instrText>
            </w:r>
            <w:r>
              <w:rPr>
                <w:noProof/>
                <w:webHidden/>
              </w:rPr>
            </w:r>
            <w:r>
              <w:rPr>
                <w:noProof/>
                <w:webHidden/>
              </w:rPr>
              <w:fldChar w:fldCharType="separate"/>
            </w:r>
            <w:r>
              <w:rPr>
                <w:noProof/>
                <w:webHidden/>
              </w:rPr>
              <w:t>20</w:t>
            </w:r>
            <w:r>
              <w:rPr>
                <w:noProof/>
                <w:webHidden/>
              </w:rPr>
              <w:fldChar w:fldCharType="end"/>
            </w:r>
          </w:hyperlink>
        </w:p>
        <w:p w14:paraId="594FBDDF" w14:textId="3CC88ECB" w:rsidR="00246791" w:rsidRDefault="0024679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4332122" w:history="1">
            <w:r w:rsidRPr="004B3848">
              <w:rPr>
                <w:rStyle w:val="Lienhypertexte"/>
                <w:noProof/>
              </w:rPr>
              <w:t>Section 7.05</w:t>
            </w:r>
            <w:r>
              <w:rPr>
                <w:rFonts w:asciiTheme="minorHAnsi" w:eastAsiaTheme="minorEastAsia" w:hAnsiTheme="minorHAnsi" w:cstheme="minorBidi"/>
                <w:b w:val="0"/>
                <w:bCs w:val="0"/>
                <w:noProof/>
                <w:kern w:val="2"/>
                <w:sz w:val="24"/>
                <w:szCs w:val="24"/>
                <w:lang w:val="fr-BE" w:eastAsia="fr-BE"/>
                <w14:ligatures w14:val="standardContextual"/>
              </w:rPr>
              <w:tab/>
            </w:r>
            <w:r w:rsidRPr="004B3848">
              <w:rPr>
                <w:rStyle w:val="Lienhypertexte"/>
                <w:noProof/>
              </w:rPr>
              <w:t>Recours</w:t>
            </w:r>
            <w:r>
              <w:rPr>
                <w:noProof/>
                <w:webHidden/>
              </w:rPr>
              <w:tab/>
            </w:r>
            <w:r>
              <w:rPr>
                <w:noProof/>
                <w:webHidden/>
              </w:rPr>
              <w:fldChar w:fldCharType="begin"/>
            </w:r>
            <w:r>
              <w:rPr>
                <w:noProof/>
                <w:webHidden/>
              </w:rPr>
              <w:instrText xml:space="preserve"> PAGEREF _Toc194332122 \h </w:instrText>
            </w:r>
            <w:r>
              <w:rPr>
                <w:noProof/>
                <w:webHidden/>
              </w:rPr>
            </w:r>
            <w:r>
              <w:rPr>
                <w:noProof/>
                <w:webHidden/>
              </w:rPr>
              <w:fldChar w:fldCharType="separate"/>
            </w:r>
            <w:r>
              <w:rPr>
                <w:noProof/>
                <w:webHidden/>
              </w:rPr>
              <w:t>20</w:t>
            </w:r>
            <w:r>
              <w:rPr>
                <w:noProof/>
                <w:webHidden/>
              </w:rPr>
              <w:fldChar w:fldCharType="end"/>
            </w:r>
          </w:hyperlink>
        </w:p>
        <w:p w14:paraId="609CD924" w14:textId="6333FBA3"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0ECB1453" w14:textId="77777777" w:rsidR="00246791" w:rsidRDefault="00246791" w:rsidP="006F6D05"/>
    <w:p w14:paraId="23EC1177" w14:textId="77777777" w:rsidR="00246791" w:rsidRDefault="00246791" w:rsidP="006F6D05"/>
    <w:p w14:paraId="2E3DD9E9" w14:textId="77777777" w:rsidR="00246791" w:rsidRDefault="00246791" w:rsidP="006F6D05"/>
    <w:p w14:paraId="719818BE" w14:textId="77777777" w:rsidR="00246791" w:rsidRDefault="00246791" w:rsidP="006F6D05"/>
    <w:p w14:paraId="00794FB1" w14:textId="77777777" w:rsidR="00246791" w:rsidRDefault="00246791" w:rsidP="006F6D05"/>
    <w:p w14:paraId="529315D5" w14:textId="77777777" w:rsidR="006F6D05" w:rsidRPr="006F6D05" w:rsidRDefault="006F6D05" w:rsidP="006F6D05"/>
    <w:p w14:paraId="5A8B7653" w14:textId="751929FD" w:rsidR="00993119" w:rsidRDefault="00993119" w:rsidP="0024001C">
      <w:pPr>
        <w:pStyle w:val="Titre1"/>
      </w:pPr>
      <w:bookmarkStart w:id="8" w:name="_Toc194332071"/>
      <w:r>
        <w:t>PREA</w:t>
      </w:r>
      <w:r w:rsidR="00E829C7">
        <w:t>M</w:t>
      </w:r>
      <w:r>
        <w:t>BULE</w:t>
      </w:r>
      <w:bookmarkEnd w:id="2"/>
      <w:bookmarkEnd w:id="8"/>
    </w:p>
    <w:p w14:paraId="2962C78B" w14:textId="77777777" w:rsidR="0024001C" w:rsidRPr="0024001C" w:rsidRDefault="0024001C" w:rsidP="0024001C"/>
    <w:p w14:paraId="4E7C6E6C" w14:textId="1C7AB4B6" w:rsidR="00993119" w:rsidRDefault="00993119" w:rsidP="00011E25">
      <w:pPr>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011E25">
      <w:pPr>
        <w:jc w:val="both"/>
        <w:rPr>
          <w:rFonts w:eastAsia="Century Gothic" w:cs="Century Gothic"/>
        </w:rPr>
      </w:pPr>
      <w:r>
        <w:t>Le non-respect des prescriptions obligatoires entraînera selon les cas le rejet de la candidature ou de l’offre.</w:t>
      </w:r>
    </w:p>
    <w:p w14:paraId="245B7481" w14:textId="55E09E91" w:rsidR="00993119" w:rsidRPr="00A92CFE" w:rsidRDefault="00993119" w:rsidP="00011E25">
      <w:pPr>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p>
    <w:p w14:paraId="63914118" w14:textId="4C22C19D" w:rsidR="00993119" w:rsidRDefault="00EA126C" w:rsidP="00993119">
      <w:pPr>
        <w:pStyle w:val="Titre1"/>
      </w:pPr>
      <w:bookmarkStart w:id="9" w:name="_Toc193806272"/>
      <w:bookmarkStart w:id="10" w:name="_Toc194332072"/>
      <w:bookmarkEnd w:id="3"/>
      <w:bookmarkEnd w:id="4"/>
      <w:bookmarkEnd w:id="5"/>
      <w:bookmarkEnd w:id="6"/>
      <w:r>
        <w:t>PRESENTATION GENERALE DU MARCHE</w:t>
      </w:r>
      <w:bookmarkEnd w:id="9"/>
      <w:bookmarkEnd w:id="10"/>
    </w:p>
    <w:p w14:paraId="6FE62C76" w14:textId="77777777" w:rsidR="00600B01" w:rsidRPr="00600B01" w:rsidRDefault="00600B01" w:rsidP="00600B01"/>
    <w:p w14:paraId="4E18A431" w14:textId="6449CF3E" w:rsidR="00993119" w:rsidRPr="00243F95" w:rsidRDefault="00E829C7" w:rsidP="00993119">
      <w:pPr>
        <w:pStyle w:val="Titre2"/>
      </w:pPr>
      <w:bookmarkStart w:id="11" w:name="_Toc464023371"/>
      <w:bookmarkStart w:id="12" w:name="_Toc464023534"/>
      <w:bookmarkStart w:id="13" w:name="_Toc465243674"/>
      <w:bookmarkStart w:id="14" w:name="_Toc193806273"/>
      <w:bookmarkStart w:id="15" w:name="_Toc194332073"/>
      <w:r w:rsidRPr="00243F95">
        <w:t>Objet</w:t>
      </w:r>
      <w:bookmarkEnd w:id="11"/>
      <w:bookmarkEnd w:id="12"/>
      <w:bookmarkEnd w:id="13"/>
      <w:r>
        <w:t xml:space="preserve"> du marché</w:t>
      </w:r>
      <w:bookmarkEnd w:id="14"/>
      <w:bookmarkEnd w:id="15"/>
    </w:p>
    <w:p w14:paraId="4C54CD15" w14:textId="77777777" w:rsidR="00EA126C" w:rsidRDefault="00EA126C" w:rsidP="00993119">
      <w:bookmarkStart w:id="16" w:name="_Hlk146823649"/>
    </w:p>
    <w:p w14:paraId="661378C8" w14:textId="4ADFEF9D" w:rsidR="0028762B" w:rsidRPr="0028762B" w:rsidRDefault="00011E25" w:rsidP="004977C9">
      <w:pPr>
        <w:jc w:val="both"/>
      </w:pPr>
      <w:bookmarkStart w:id="17" w:name="_Hlk146823193"/>
      <w:bookmarkStart w:id="18" w:name="_Toc464023372"/>
      <w:bookmarkStart w:id="19" w:name="_Toc464023535"/>
      <w:r w:rsidRPr="00011E25">
        <w:t xml:space="preserve">Le marché a pour objet la mission de </w:t>
      </w:r>
      <w:r w:rsidR="00B87FFB">
        <w:t xml:space="preserve">« pesée des postes » </w:t>
      </w:r>
      <w:r>
        <w:t>pour le Grand Port Maritime de GUYANE.</w:t>
      </w:r>
    </w:p>
    <w:p w14:paraId="2549CD39" w14:textId="77777777" w:rsidR="007A0FE4" w:rsidRDefault="007A0FE4" w:rsidP="007A0FE4"/>
    <w:p w14:paraId="13285ED0" w14:textId="77777777" w:rsidR="00E829C7" w:rsidRDefault="00E829C7" w:rsidP="00E829C7">
      <w:pPr>
        <w:pStyle w:val="Titre2"/>
      </w:pPr>
      <w:bookmarkStart w:id="20" w:name="_Toc193806274"/>
      <w:bookmarkStart w:id="21" w:name="_Toc194332074"/>
      <w:bookmarkEnd w:id="17"/>
      <w:r>
        <w:t>Allotissement</w:t>
      </w:r>
      <w:bookmarkEnd w:id="20"/>
      <w:bookmarkEnd w:id="21"/>
      <w:r>
        <w:t xml:space="preserve"> </w:t>
      </w:r>
    </w:p>
    <w:p w14:paraId="0ECA0963" w14:textId="77777777" w:rsidR="00E829C7" w:rsidRDefault="00E829C7" w:rsidP="00E829C7"/>
    <w:p w14:paraId="22216469" w14:textId="43FA9E0B" w:rsidR="00FA23EF" w:rsidRDefault="00FA23EF" w:rsidP="00E829C7">
      <w:r>
        <w:t xml:space="preserve">Ce marché n’est pas alloti. </w:t>
      </w:r>
    </w:p>
    <w:p w14:paraId="0A8D76C8" w14:textId="2C98550C" w:rsidR="00993119" w:rsidRPr="00A03A89" w:rsidRDefault="00E829C7" w:rsidP="00E829C7">
      <w:pPr>
        <w:pStyle w:val="Titre2"/>
      </w:pPr>
      <w:bookmarkStart w:id="22" w:name="_Toc465243675"/>
      <w:bookmarkStart w:id="23" w:name="_Toc193806275"/>
      <w:bookmarkStart w:id="24" w:name="_Toc194332075"/>
      <w:bookmarkEnd w:id="16"/>
      <w:r w:rsidRPr="00A03A89">
        <w:t>Forme du march</w:t>
      </w:r>
      <w:bookmarkEnd w:id="22"/>
      <w:r>
        <w:t>é</w:t>
      </w:r>
      <w:bookmarkEnd w:id="23"/>
      <w:bookmarkEnd w:id="24"/>
      <w:r w:rsidRPr="00A03A89">
        <w:tab/>
      </w:r>
    </w:p>
    <w:p w14:paraId="674DBD0D" w14:textId="77777777" w:rsidR="00FA23EF" w:rsidRDefault="00FA23EF" w:rsidP="00FA23EF"/>
    <w:p w14:paraId="3D3BD968" w14:textId="7C74A59B" w:rsidR="00FA23EF" w:rsidRPr="00A60EA7" w:rsidRDefault="00FA23EF" w:rsidP="00FA23EF">
      <w:r w:rsidRPr="00A60EA7">
        <w:t>Ce marché est un accord-cadre mono</w:t>
      </w:r>
      <w:r w:rsidR="00A836EA">
        <w:t>-</w:t>
      </w:r>
      <w:r w:rsidRPr="00A60EA7">
        <w:t>attributaire à bons de command</w:t>
      </w:r>
      <w:r w:rsidR="00D95BE6" w:rsidRPr="00A60EA7">
        <w:t>e.</w:t>
      </w:r>
    </w:p>
    <w:p w14:paraId="3429885C" w14:textId="0A7CF8F4" w:rsidR="00993119" w:rsidRDefault="00993119" w:rsidP="00993119">
      <w:r w:rsidRPr="00A03A89">
        <w:t xml:space="preserve">Le présent marché est un </w:t>
      </w:r>
      <w:r w:rsidRPr="00657E06">
        <w:t>marché unique</w:t>
      </w:r>
      <w:r w:rsidRPr="00A03A89">
        <w:t xml:space="preserve"> pluriannuel</w:t>
      </w:r>
      <w:r w:rsidR="00805A2D" w:rsidRPr="00A03A89">
        <w:t xml:space="preserve"> de type accord cadre régit par les articles R 2125-1 et suivants du code de la commande publique.</w:t>
      </w:r>
      <w:bookmarkStart w:id="25" w:name="_Toc465243678"/>
    </w:p>
    <w:p w14:paraId="74D4D2C5" w14:textId="77777777" w:rsidR="001F0574" w:rsidRDefault="001F0574" w:rsidP="00993119"/>
    <w:p w14:paraId="212E9FDE" w14:textId="7AB222C3" w:rsidR="001214BE" w:rsidRDefault="001214BE" w:rsidP="001214BE">
      <w:pPr>
        <w:pStyle w:val="Titre2"/>
      </w:pPr>
      <w:bookmarkStart w:id="26" w:name="_Toc193806276"/>
      <w:bookmarkStart w:id="27" w:name="_Toc194332076"/>
      <w:r>
        <w:t>Montant maximum</w:t>
      </w:r>
      <w:bookmarkEnd w:id="26"/>
      <w:bookmarkEnd w:id="27"/>
    </w:p>
    <w:p w14:paraId="76222F89" w14:textId="77777777" w:rsidR="001214BE" w:rsidRDefault="001214BE" w:rsidP="00993119"/>
    <w:p w14:paraId="7BC2EA18" w14:textId="285BE0A3" w:rsidR="001214BE" w:rsidRPr="00F73FEC" w:rsidRDefault="001214BE" w:rsidP="00993119">
      <w:r w:rsidRPr="00F73FEC">
        <w:t>Le marché est passé sans minimum.</w:t>
      </w:r>
    </w:p>
    <w:p w14:paraId="69E45E63" w14:textId="053447F1" w:rsidR="001214BE" w:rsidRPr="001176C6" w:rsidRDefault="00657E06" w:rsidP="00993119">
      <w:r w:rsidRPr="00F73FEC">
        <w:t>Il</w:t>
      </w:r>
      <w:r w:rsidR="001214BE" w:rsidRPr="00F73FEC">
        <w:t xml:space="preserve"> ne peut pas excéder un montant de </w:t>
      </w:r>
      <w:r w:rsidR="00292FC6">
        <w:t>2</w:t>
      </w:r>
      <w:r w:rsidRPr="00F73FEC">
        <w:t xml:space="preserve">00 000 </w:t>
      </w:r>
      <w:r w:rsidR="001214BE" w:rsidRPr="00F73FEC">
        <w:t xml:space="preserve">Euros </w:t>
      </w:r>
      <w:r w:rsidRPr="001176C6">
        <w:t xml:space="preserve">sur une durée de </w:t>
      </w:r>
      <w:r w:rsidR="001176C6" w:rsidRPr="001176C6">
        <w:t>4</w:t>
      </w:r>
      <w:r w:rsidRPr="001176C6">
        <w:t xml:space="preserve"> ans</w:t>
      </w:r>
      <w:r w:rsidR="001214BE" w:rsidRPr="001176C6">
        <w:t>.</w:t>
      </w:r>
    </w:p>
    <w:p w14:paraId="7B9E5AAF" w14:textId="226C0847" w:rsidR="001214BE" w:rsidRDefault="001214BE" w:rsidP="001214BE">
      <w:pPr>
        <w:pStyle w:val="Titre2"/>
      </w:pPr>
      <w:bookmarkStart w:id="28" w:name="_Toc193806277"/>
      <w:bookmarkStart w:id="29" w:name="_Toc194332077"/>
      <w:r>
        <w:t>Durée</w:t>
      </w:r>
      <w:bookmarkEnd w:id="28"/>
      <w:bookmarkEnd w:id="29"/>
    </w:p>
    <w:p w14:paraId="1099A70B" w14:textId="77777777" w:rsidR="001214BE" w:rsidRPr="001214BE" w:rsidRDefault="001214BE" w:rsidP="001214BE">
      <w:pPr>
        <w:rPr>
          <w:lang w:eastAsia="fr-FR"/>
        </w:rPr>
      </w:pPr>
    </w:p>
    <w:p w14:paraId="131378CB" w14:textId="3D90AA06" w:rsidR="00F73FEC" w:rsidRPr="00CC7797" w:rsidRDefault="00F73FEC" w:rsidP="00F73FEC">
      <w:pPr>
        <w:jc w:val="both"/>
      </w:pPr>
      <w:bookmarkStart w:id="30" w:name="_Toc464023375"/>
      <w:bookmarkStart w:id="31" w:name="_Toc464023538"/>
      <w:bookmarkStart w:id="32" w:name="_Toc465243679"/>
      <w:bookmarkEnd w:id="18"/>
      <w:bookmarkEnd w:id="19"/>
      <w:bookmarkEnd w:id="25"/>
      <w:r w:rsidRPr="00F73FEC">
        <w:t xml:space="preserve">Le marché entre en vigueur à compter de sa notification et est conclu </w:t>
      </w:r>
      <w:r w:rsidRPr="00CC7797">
        <w:t>pour une durée d</w:t>
      </w:r>
      <w:r w:rsidR="00A60EA7">
        <w:t xml:space="preserve">’un an, renouvelable 3 fois. </w:t>
      </w:r>
    </w:p>
    <w:p w14:paraId="381DA8A4" w14:textId="77777777" w:rsidR="00211299" w:rsidRPr="00F73FEC" w:rsidRDefault="00211299" w:rsidP="00F73FEC">
      <w:pPr>
        <w:jc w:val="both"/>
      </w:pPr>
    </w:p>
    <w:p w14:paraId="086048FF" w14:textId="54C1E1F1" w:rsidR="00993119" w:rsidRPr="00D110C4" w:rsidRDefault="00993119" w:rsidP="00D110C4">
      <w:pPr>
        <w:pStyle w:val="Titre1"/>
      </w:pPr>
      <w:bookmarkStart w:id="33" w:name="_Toc193806278"/>
      <w:bookmarkStart w:id="34" w:name="_Toc194332078"/>
      <w:r w:rsidRPr="00D110C4">
        <w:t xml:space="preserve">CONDITIONS </w:t>
      </w:r>
      <w:bookmarkEnd w:id="30"/>
      <w:bookmarkEnd w:id="31"/>
      <w:r w:rsidRPr="00D110C4">
        <w:t>DE LA CONSULTATION</w:t>
      </w:r>
      <w:bookmarkEnd w:id="32"/>
      <w:bookmarkEnd w:id="33"/>
      <w:bookmarkEnd w:id="34"/>
    </w:p>
    <w:p w14:paraId="70DD1914" w14:textId="77777777" w:rsidR="00993119" w:rsidRPr="00A03A89" w:rsidRDefault="00993119" w:rsidP="00993119"/>
    <w:p w14:paraId="6D18082D" w14:textId="72872B4F" w:rsidR="00993119" w:rsidRPr="00A03A89" w:rsidRDefault="00105AD3" w:rsidP="00993119">
      <w:pPr>
        <w:pStyle w:val="Titre2"/>
      </w:pPr>
      <w:bookmarkStart w:id="35" w:name="_Toc193806279"/>
      <w:bookmarkStart w:id="36" w:name="_Toc194332079"/>
      <w:r w:rsidRPr="00A03A89">
        <w:t>Procédure</w:t>
      </w:r>
      <w:bookmarkEnd w:id="35"/>
      <w:bookmarkEnd w:id="36"/>
    </w:p>
    <w:p w14:paraId="4DFEA68D" w14:textId="77777777" w:rsidR="00993119" w:rsidRPr="00A03A89" w:rsidRDefault="00993119" w:rsidP="00993119"/>
    <w:p w14:paraId="3D4840F8" w14:textId="6F6EE6DC" w:rsidR="00993119" w:rsidRPr="00A03A89" w:rsidRDefault="00DF5AE9" w:rsidP="00211299">
      <w:pPr>
        <w:jc w:val="both"/>
      </w:pPr>
      <w:r w:rsidRPr="0081719C">
        <w:t xml:space="preserve">La présente consultation est passée selon la procédure </w:t>
      </w:r>
      <w:r>
        <w:t xml:space="preserve">adaptée </w:t>
      </w:r>
      <w:r w:rsidR="00993119" w:rsidRPr="00A03A89">
        <w:t>(</w:t>
      </w:r>
      <w:r w:rsidR="00600B01">
        <w:t>MA</w:t>
      </w:r>
      <w:r w:rsidR="00E829C7">
        <w:t>PA)</w:t>
      </w:r>
      <w:r>
        <w:t>.</w:t>
      </w:r>
    </w:p>
    <w:p w14:paraId="17F14A74" w14:textId="47759082" w:rsidR="00993119" w:rsidRDefault="00D110C4" w:rsidP="00D110C4">
      <w:pPr>
        <w:pStyle w:val="Titre3"/>
      </w:pPr>
      <w:r>
        <w:t xml:space="preserve"> </w:t>
      </w:r>
      <w:bookmarkStart w:id="37" w:name="_Toc193806280"/>
      <w:bookmarkStart w:id="38" w:name="_Toc194332080"/>
      <w:r>
        <w:t>Déroulement</w:t>
      </w:r>
      <w:bookmarkEnd w:id="37"/>
      <w:bookmarkEnd w:id="38"/>
    </w:p>
    <w:p w14:paraId="0969EAC0" w14:textId="77777777" w:rsidR="00211299" w:rsidRPr="00211299" w:rsidRDefault="00211299" w:rsidP="00211299">
      <w:pPr>
        <w:rPr>
          <w:lang w:eastAsia="fr-FR"/>
        </w:rPr>
      </w:pPr>
    </w:p>
    <w:p w14:paraId="2D61E03E" w14:textId="77777777" w:rsidR="00ED6736" w:rsidRPr="00211299" w:rsidRDefault="00ED6736">
      <w:pPr>
        <w:numPr>
          <w:ilvl w:val="0"/>
          <w:numId w:val="17"/>
        </w:numPr>
        <w:jc w:val="both"/>
      </w:pPr>
      <w:r w:rsidRPr="00211299">
        <w:t>Les candidats doivent déposer simultanément leur candidature et leur offre.</w:t>
      </w:r>
    </w:p>
    <w:p w14:paraId="1EE4809E" w14:textId="77777777" w:rsidR="00ED6736" w:rsidRPr="00211299" w:rsidRDefault="00ED6736">
      <w:pPr>
        <w:numPr>
          <w:ilvl w:val="0"/>
          <w:numId w:val="17"/>
        </w:numPr>
        <w:jc w:val="both"/>
      </w:pPr>
      <w:r w:rsidRPr="00211299">
        <w:t>Les candidatures seront examinées en fonction des critères définis dans le décret et mentionnés ci-dessous.</w:t>
      </w:r>
    </w:p>
    <w:p w14:paraId="3F26FBEC" w14:textId="77777777" w:rsidR="00ED6736" w:rsidRPr="00211299" w:rsidRDefault="00ED6736">
      <w:pPr>
        <w:numPr>
          <w:ilvl w:val="0"/>
          <w:numId w:val="17"/>
        </w:numPr>
        <w:jc w:val="both"/>
      </w:pPr>
      <w:r w:rsidRPr="00211299">
        <w:t>Une phase de négociation sera menée afin de sélectionner le meilleur candidat.</w:t>
      </w:r>
    </w:p>
    <w:p w14:paraId="3521F8DE" w14:textId="77777777" w:rsidR="00ED6736" w:rsidRDefault="00ED6736" w:rsidP="00211299">
      <w:pPr>
        <w:jc w:val="both"/>
        <w:rPr>
          <w:lang w:val="fr-BE" w:eastAsia="fr-FR"/>
        </w:rPr>
      </w:pPr>
    </w:p>
    <w:p w14:paraId="559B745C" w14:textId="5F50ADA2" w:rsidR="00ED6736" w:rsidRPr="00ED6736" w:rsidRDefault="00ED6736" w:rsidP="00211299">
      <w:pPr>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211299">
      <w:pPr>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101BCF40" w:rsidR="00ED6736" w:rsidRPr="00ED6736" w:rsidRDefault="00ED6736" w:rsidP="00211299">
      <w:pPr>
        <w:jc w:val="both"/>
        <w:rPr>
          <w:lang w:val="fr-BE" w:eastAsia="fr-FR"/>
        </w:rPr>
      </w:pPr>
      <w:r w:rsidRPr="00ED6736">
        <w:rPr>
          <w:lang w:val="fr-BE" w:eastAsia="fr-FR"/>
        </w:rPr>
        <w:t>Sans que sa responsabilité ne puisse être engagée, l</w:t>
      </w:r>
      <w:r>
        <w:rPr>
          <w:lang w:val="fr-BE" w:eastAsia="fr-FR"/>
        </w:rPr>
        <w:t>e GPMG</w:t>
      </w:r>
      <w:r w:rsidRPr="00ED6736">
        <w:rPr>
          <w:lang w:val="fr-BE" w:eastAsia="fr-FR"/>
        </w:rPr>
        <w:t xml:space="preserve"> se réserve le droit de :</w:t>
      </w:r>
    </w:p>
    <w:p w14:paraId="385BB9C8" w14:textId="77777777" w:rsidR="00ED6736" w:rsidRPr="00ED6736" w:rsidRDefault="00ED6736">
      <w:pPr>
        <w:numPr>
          <w:ilvl w:val="0"/>
          <w:numId w:val="18"/>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pPr>
        <w:numPr>
          <w:ilvl w:val="0"/>
          <w:numId w:val="18"/>
        </w:numPr>
        <w:jc w:val="both"/>
        <w:rPr>
          <w:lang w:val="fr-BE" w:eastAsia="fr-FR"/>
        </w:rPr>
      </w:pPr>
      <w:r w:rsidRPr="00ED6736">
        <w:rPr>
          <w:lang w:val="fr-BE" w:eastAsia="fr-FR"/>
        </w:rPr>
        <w:t>Ne pas donner suite à la consultation,</w:t>
      </w:r>
    </w:p>
    <w:p w14:paraId="51F7F5E1" w14:textId="77777777" w:rsidR="00ED6736" w:rsidRPr="00ED6736" w:rsidRDefault="00ED6736">
      <w:pPr>
        <w:numPr>
          <w:ilvl w:val="0"/>
          <w:numId w:val="18"/>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62DFAB47" w14:textId="77777777" w:rsidR="00993119" w:rsidRDefault="00993119" w:rsidP="00993119"/>
    <w:p w14:paraId="54871F25" w14:textId="5100F153" w:rsidR="00E829C7" w:rsidRDefault="00E829C7" w:rsidP="00E829C7">
      <w:pPr>
        <w:pStyle w:val="Titre3"/>
      </w:pPr>
      <w:bookmarkStart w:id="39" w:name="_Toc193806281"/>
      <w:bookmarkStart w:id="40" w:name="_Toc194332081"/>
      <w:r>
        <w:t>Justification de l’utilisation de la procédure :</w:t>
      </w:r>
      <w:bookmarkEnd w:id="39"/>
      <w:bookmarkEnd w:id="40"/>
    </w:p>
    <w:p w14:paraId="0DBBEC71" w14:textId="77777777" w:rsidR="00E829C7" w:rsidRDefault="00E829C7" w:rsidP="00E829C7">
      <w:pPr>
        <w:rPr>
          <w:lang w:eastAsia="fr-FR"/>
        </w:rPr>
      </w:pPr>
    </w:p>
    <w:p w14:paraId="39BAAD91" w14:textId="39970045" w:rsidR="00993119" w:rsidRDefault="00ED6736" w:rsidP="00211299">
      <w:pPr>
        <w:spacing w:line="276" w:lineRule="auto"/>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w:t>
      </w:r>
      <w:r w:rsidRPr="00BA5FB3">
        <w:rPr>
          <w:lang w:val="fr-BE"/>
        </w:rPr>
        <w:t>dont le montant est inférieur à 2</w:t>
      </w:r>
      <w:r w:rsidR="00BA5FB3" w:rsidRPr="00BA5FB3">
        <w:rPr>
          <w:lang w:val="fr-BE"/>
        </w:rPr>
        <w:t>21</w:t>
      </w:r>
      <w:r w:rsidRPr="00BA5FB3">
        <w:rPr>
          <w:lang w:val="fr-BE"/>
        </w:rPr>
        <w:t xml:space="preserve"> 000 € HT </w:t>
      </w:r>
      <w:r w:rsidRPr="00ED6736">
        <w:rPr>
          <w:lang w:val="fr-BE"/>
        </w:rPr>
        <w:t>pour les marchés de fournitures et de services peu</w:t>
      </w:r>
      <w:r>
        <w:rPr>
          <w:lang w:val="fr-BE"/>
        </w:rPr>
        <w:t xml:space="preserve">vent </w:t>
      </w:r>
      <w:r w:rsidRPr="00ED6736">
        <w:rPr>
          <w:lang w:val="fr-BE"/>
        </w:rPr>
        <w:t xml:space="preserve">être passés selon la procédure </w:t>
      </w:r>
      <w:r w:rsidR="00867908">
        <w:rPr>
          <w:lang w:val="fr-BE"/>
        </w:rPr>
        <w:t xml:space="preserve">des </w:t>
      </w:r>
      <w:r w:rsidRPr="00ED6736">
        <w:rPr>
          <w:lang w:val="fr-BE"/>
        </w:rPr>
        <w:t>MAPA.</w:t>
      </w:r>
    </w:p>
    <w:p w14:paraId="3F3C2780" w14:textId="77777777" w:rsidR="00211299" w:rsidRPr="00211299" w:rsidRDefault="00211299" w:rsidP="00211299">
      <w:pPr>
        <w:jc w:val="both"/>
        <w:rPr>
          <w:lang w:val="fr-BE"/>
        </w:rPr>
      </w:pPr>
    </w:p>
    <w:p w14:paraId="49A1674C" w14:textId="336F4F77" w:rsidR="00993119" w:rsidRPr="00A03A89" w:rsidRDefault="00105AD3" w:rsidP="00993119">
      <w:pPr>
        <w:pStyle w:val="Titre2"/>
      </w:pPr>
      <w:bookmarkStart w:id="41" w:name="_Toc193806282"/>
      <w:bookmarkStart w:id="42" w:name="_Toc194332082"/>
      <w:r w:rsidRPr="00A03A89">
        <w:t>Groupement d’entreprises</w:t>
      </w:r>
      <w:bookmarkEnd w:id="41"/>
      <w:bookmarkEnd w:id="42"/>
    </w:p>
    <w:p w14:paraId="50049D5C" w14:textId="77777777" w:rsidR="00993119" w:rsidRPr="00A03A89" w:rsidRDefault="00993119" w:rsidP="00993119"/>
    <w:p w14:paraId="45F17E59" w14:textId="0E8B86EA"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336BAD51" w14:textId="77777777" w:rsidR="00993119" w:rsidRPr="00A03A89" w:rsidRDefault="00993119">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19BD8339" w14:textId="77777777" w:rsidR="00993119" w:rsidRDefault="00993119" w:rsidP="00211299">
      <w:pPr>
        <w:pBdr>
          <w:top w:val="nil"/>
          <w:left w:val="nil"/>
          <w:bottom w:val="nil"/>
          <w:right w:val="nil"/>
          <w:between w:val="nil"/>
          <w:bar w:val="nil"/>
        </w:pBdr>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DD8C288" w14:textId="77777777" w:rsidR="003A6A57" w:rsidRDefault="003A6A57" w:rsidP="00211299">
      <w:pPr>
        <w:pBdr>
          <w:top w:val="nil"/>
          <w:left w:val="nil"/>
          <w:bottom w:val="nil"/>
          <w:right w:val="nil"/>
          <w:between w:val="nil"/>
          <w:bar w:val="nil"/>
        </w:pBdr>
        <w:jc w:val="both"/>
        <w:rPr>
          <w:rFonts w:eastAsia="Century Gothic" w:cs="Century Gothic"/>
          <w:color w:val="000000"/>
          <w:u w:color="000000"/>
          <w:bdr w:val="nil"/>
        </w:rPr>
      </w:pPr>
    </w:p>
    <w:p w14:paraId="5B5A6C47" w14:textId="77777777" w:rsidR="003A6A57" w:rsidRDefault="003A6A57" w:rsidP="00211299">
      <w:pPr>
        <w:pBdr>
          <w:top w:val="nil"/>
          <w:left w:val="nil"/>
          <w:bottom w:val="nil"/>
          <w:right w:val="nil"/>
          <w:between w:val="nil"/>
          <w:bar w:val="nil"/>
        </w:pBdr>
        <w:jc w:val="both"/>
        <w:rPr>
          <w:rFonts w:eastAsia="Century Gothic" w:cs="Century Gothic"/>
          <w:color w:val="000000"/>
          <w:u w:color="000000"/>
          <w:bdr w:val="nil"/>
        </w:rPr>
      </w:pPr>
    </w:p>
    <w:p w14:paraId="6F2D1E33" w14:textId="77777777" w:rsidR="003A6A57" w:rsidRPr="00A03A89" w:rsidRDefault="003A6A57" w:rsidP="00211299">
      <w:pPr>
        <w:pBdr>
          <w:top w:val="nil"/>
          <w:left w:val="nil"/>
          <w:bottom w:val="nil"/>
          <w:right w:val="nil"/>
          <w:between w:val="nil"/>
          <w:bar w:val="nil"/>
        </w:pBdr>
        <w:jc w:val="both"/>
        <w:rPr>
          <w:rFonts w:eastAsia="Century Gothic" w:cs="Century Gothic"/>
          <w:color w:val="000000"/>
          <w:u w:color="000000"/>
          <w:bdr w:val="nil"/>
        </w:rPr>
      </w:pPr>
    </w:p>
    <w:p w14:paraId="2A0A1619" w14:textId="2482BED2" w:rsidR="00993119" w:rsidRPr="00A03A89" w:rsidRDefault="00105AD3" w:rsidP="00211299">
      <w:pPr>
        <w:pStyle w:val="Titre2"/>
        <w:rPr>
          <w:sz w:val="18"/>
        </w:rPr>
      </w:pPr>
      <w:bookmarkStart w:id="43" w:name="_Toc465243680"/>
      <w:r w:rsidRPr="00A03A89">
        <w:t xml:space="preserve"> </w:t>
      </w:r>
      <w:bookmarkStart w:id="44" w:name="_Toc193806283"/>
      <w:bookmarkStart w:id="45" w:name="_Toc194332083"/>
      <w:r w:rsidRPr="00A03A89">
        <w:t>Variantes</w:t>
      </w:r>
      <w:bookmarkEnd w:id="43"/>
      <w:bookmarkEnd w:id="44"/>
      <w:bookmarkEnd w:id="45"/>
    </w:p>
    <w:p w14:paraId="5FFE8217" w14:textId="77777777" w:rsidR="00993119" w:rsidRPr="00A03A89" w:rsidRDefault="00993119" w:rsidP="00211299">
      <w:pPr>
        <w:jc w:val="both"/>
      </w:pPr>
    </w:p>
    <w:p w14:paraId="3E435312" w14:textId="77777777" w:rsidR="00B653F3" w:rsidRPr="009A3183" w:rsidRDefault="00B653F3" w:rsidP="00B653F3">
      <w:pPr>
        <w:pStyle w:val="Default"/>
        <w:rPr>
          <w:rFonts w:ascii="Arial" w:eastAsiaTheme="minorHAnsi" w:hAnsi="Arial" w:cstheme="minorBidi"/>
          <w:color w:val="auto"/>
          <w:sz w:val="20"/>
          <w:szCs w:val="22"/>
          <w:lang w:val="fr-BE" w:eastAsia="en-US"/>
        </w:rPr>
      </w:pPr>
      <w:r w:rsidRPr="009A3183">
        <w:rPr>
          <w:rFonts w:ascii="Arial" w:eastAsiaTheme="minorHAnsi" w:hAnsi="Arial" w:cstheme="minorBidi"/>
          <w:color w:val="auto"/>
          <w:sz w:val="20"/>
          <w:szCs w:val="22"/>
          <w:lang w:val="fr-BE" w:eastAsia="en-US"/>
        </w:rPr>
        <w:t>Les variantes sont autorisées et ne peuvent porter que sur les mentions indiquées comme telles dans le CCTP et le CCAP.</w:t>
      </w:r>
    </w:p>
    <w:p w14:paraId="5357F5B4" w14:textId="5949E8C4" w:rsidR="00FA23EF" w:rsidRPr="009A3183" w:rsidRDefault="00292FC6" w:rsidP="00292FC6">
      <w:pPr>
        <w:pStyle w:val="Default"/>
        <w:rPr>
          <w:rFonts w:ascii="Arial" w:eastAsiaTheme="minorHAnsi" w:hAnsi="Arial" w:cstheme="minorBidi"/>
          <w:color w:val="auto"/>
          <w:sz w:val="20"/>
          <w:szCs w:val="22"/>
          <w:lang w:val="fr-BE" w:eastAsia="en-US"/>
        </w:rPr>
      </w:pPr>
      <w:r w:rsidRPr="009A3183">
        <w:rPr>
          <w:rFonts w:ascii="Arial" w:eastAsiaTheme="minorHAnsi" w:hAnsi="Arial" w:cstheme="minorBidi"/>
          <w:color w:val="auto"/>
          <w:sz w:val="20"/>
          <w:szCs w:val="22"/>
          <w:lang w:val="fr-BE" w:eastAsia="en-US"/>
        </w:rPr>
        <w:t>Une seule variante est autorisée par candidat.</w:t>
      </w:r>
    </w:p>
    <w:p w14:paraId="607D7EC7" w14:textId="77777777" w:rsidR="00292FC6" w:rsidRPr="009A3183" w:rsidRDefault="00292FC6" w:rsidP="00993119">
      <w:pPr>
        <w:rPr>
          <w:lang w:val="fr-BE"/>
        </w:rPr>
      </w:pPr>
    </w:p>
    <w:p w14:paraId="675D5BE8" w14:textId="4DFA16C9" w:rsidR="00993119" w:rsidRDefault="00E829C7" w:rsidP="003F7627">
      <w:pPr>
        <w:pStyle w:val="Titre2"/>
        <w:spacing w:after="240"/>
      </w:pPr>
      <w:bookmarkStart w:id="46" w:name="_Toc193806284"/>
      <w:bookmarkStart w:id="47" w:name="_Toc194332084"/>
      <w:r w:rsidRPr="00A03A89">
        <w:t>Négociation</w:t>
      </w:r>
      <w:bookmarkEnd w:id="46"/>
      <w:bookmarkEnd w:id="47"/>
      <w:r w:rsidRPr="00A03A89">
        <w:t xml:space="preserve"> </w:t>
      </w:r>
    </w:p>
    <w:p w14:paraId="517315D2" w14:textId="1ED93B04" w:rsidR="00B26803" w:rsidRDefault="00B26803" w:rsidP="00B26803">
      <w:pPr>
        <w:jc w:val="both"/>
        <w:rPr>
          <w:lang w:val="fr-BE"/>
        </w:rPr>
      </w:pPr>
      <w:r w:rsidRPr="00B26803">
        <w:rPr>
          <w:lang w:val="fr-BE"/>
        </w:rPr>
        <w:t xml:space="preserve">Une phase de négociation </w:t>
      </w:r>
      <w:r w:rsidR="00292FC6">
        <w:rPr>
          <w:lang w:val="fr-BE"/>
        </w:rPr>
        <w:t>pourra être</w:t>
      </w:r>
      <w:r w:rsidRPr="00B26803">
        <w:rPr>
          <w:lang w:val="fr-BE"/>
        </w:rPr>
        <w:t xml:space="preserve"> menée afin de sélectionner le meilleur candidat. Cette négociation pourra porter sur tous les aspects de l’offre, y compris les aspects financiers, techniques et les modalités d’exécution, à l’exception des exigences techniques minimales clairement définies dans les documents de la consultation.</w:t>
      </w:r>
    </w:p>
    <w:p w14:paraId="1B5A8645" w14:textId="0EE78047" w:rsidR="00500388" w:rsidRPr="00500388" w:rsidRDefault="00292FC6" w:rsidP="00500388">
      <w:pPr>
        <w:jc w:val="both"/>
        <w:rPr>
          <w:lang w:val="fr-BE"/>
        </w:rPr>
      </w:pPr>
      <w:r>
        <w:rPr>
          <w:lang w:val="fr-BE"/>
        </w:rPr>
        <w:t>Pour cela,</w:t>
      </w:r>
      <w:r w:rsidR="00500388" w:rsidRPr="00500388">
        <w:rPr>
          <w:lang w:val="fr-BE"/>
        </w:rPr>
        <w:t xml:space="preserve"> le GPMG se réserve la possibilité de négocier </w:t>
      </w:r>
      <w:r w:rsidR="003C6EDD">
        <w:rPr>
          <w:lang w:val="fr-BE"/>
        </w:rPr>
        <w:t xml:space="preserve">ou non </w:t>
      </w:r>
      <w:r w:rsidR="00500388" w:rsidRPr="00500388">
        <w:rPr>
          <w:lang w:val="fr-BE"/>
        </w:rPr>
        <w:t>avec les meilleurs candidats avant de finaliser son choix.</w:t>
      </w:r>
    </w:p>
    <w:p w14:paraId="2185A947" w14:textId="5F8102BE" w:rsidR="00B26803" w:rsidRPr="00B26803" w:rsidRDefault="00B26803" w:rsidP="00B26803">
      <w:r w:rsidRPr="00A03A89">
        <w:t>La négociation pourra porter sur tous les aspects de l’offre et de la demande à l’exception des éléments mentionnés dans les différents documents comme « exigences techniques minimales ».</w:t>
      </w:r>
    </w:p>
    <w:p w14:paraId="4718E976" w14:textId="77777777" w:rsidR="00B26803" w:rsidRPr="00B26803" w:rsidRDefault="00B26803" w:rsidP="00B26803">
      <w:pPr>
        <w:jc w:val="both"/>
        <w:rPr>
          <w:lang w:val="fr-BE"/>
        </w:rPr>
      </w:pPr>
      <w:r w:rsidRPr="00B26803">
        <w:rPr>
          <w:lang w:val="fr-BE"/>
        </w:rPr>
        <w:t>La négociation pourra prendre diverses formes, telles que :</w:t>
      </w:r>
    </w:p>
    <w:p w14:paraId="21C13B58" w14:textId="77777777" w:rsidR="00B26803" w:rsidRPr="00B26803" w:rsidRDefault="00B26803">
      <w:pPr>
        <w:numPr>
          <w:ilvl w:val="0"/>
          <w:numId w:val="19"/>
        </w:numPr>
        <w:jc w:val="both"/>
        <w:rPr>
          <w:lang w:val="fr-BE"/>
        </w:rPr>
      </w:pPr>
      <w:r w:rsidRPr="00B26803">
        <w:rPr>
          <w:lang w:val="fr-BE"/>
        </w:rPr>
        <w:t>Échanges de courriers,</w:t>
      </w:r>
    </w:p>
    <w:p w14:paraId="0D0E72E4" w14:textId="77777777" w:rsidR="00B26803" w:rsidRPr="00B26803" w:rsidRDefault="00B26803">
      <w:pPr>
        <w:numPr>
          <w:ilvl w:val="0"/>
          <w:numId w:val="19"/>
        </w:numPr>
        <w:jc w:val="both"/>
        <w:rPr>
          <w:lang w:val="fr-BE"/>
        </w:rPr>
      </w:pPr>
      <w:r w:rsidRPr="00B26803">
        <w:rPr>
          <w:lang w:val="fr-BE"/>
        </w:rPr>
        <w:t>Échanges de courriels ou télécopies,</w:t>
      </w:r>
    </w:p>
    <w:p w14:paraId="7E5A5916" w14:textId="77777777" w:rsidR="00B26803" w:rsidRPr="00B26803" w:rsidRDefault="00B26803">
      <w:pPr>
        <w:numPr>
          <w:ilvl w:val="0"/>
          <w:numId w:val="19"/>
        </w:numPr>
        <w:jc w:val="both"/>
        <w:rPr>
          <w:lang w:val="fr-BE"/>
        </w:rPr>
      </w:pPr>
      <w:r w:rsidRPr="00B26803">
        <w:rPr>
          <w:lang w:val="fr-BE"/>
        </w:rPr>
        <w:t>Rencontres formelles, éventuellement suivies de comptes rendus.</w:t>
      </w:r>
    </w:p>
    <w:p w14:paraId="6B188D09" w14:textId="77777777" w:rsidR="00B26803" w:rsidRPr="00B26803" w:rsidRDefault="00B26803" w:rsidP="00B26803">
      <w:pPr>
        <w:jc w:val="both"/>
        <w:rPr>
          <w:lang w:val="fr-BE"/>
        </w:rPr>
      </w:pPr>
      <w:r w:rsidRPr="00B26803">
        <w:rPr>
          <w:lang w:val="fr-BE"/>
        </w:rPr>
        <w:t>À l'issue de cette phase de négociation, les offres qui demeureront inappropriées, irrégulières ou inacceptables seront écartées. Le marché sera attribué au candidat dont l'offre finale, après négociation, sera jugée économiquement la plus avantageuse selon les critères de sélection précisés dans le dossier de consultation.</w:t>
      </w:r>
    </w:p>
    <w:p w14:paraId="5B624850" w14:textId="77777777" w:rsidR="00EA126C" w:rsidRDefault="00EA126C" w:rsidP="0024001C"/>
    <w:p w14:paraId="3325813C" w14:textId="77777777" w:rsidR="00EA126C" w:rsidRPr="00A03A89" w:rsidRDefault="00EA126C" w:rsidP="00EA126C">
      <w:pPr>
        <w:pStyle w:val="Titre2"/>
      </w:pPr>
      <w:bookmarkStart w:id="48" w:name="_Toc193806285"/>
      <w:bookmarkStart w:id="49" w:name="_Toc194332085"/>
      <w:r w:rsidRPr="00A03A89">
        <w:t xml:space="preserve">Pieces constitutives du </w:t>
      </w:r>
      <w:r>
        <w:t>DCE et du marché</w:t>
      </w:r>
      <w:bookmarkEnd w:id="48"/>
      <w:bookmarkEnd w:id="49"/>
    </w:p>
    <w:p w14:paraId="40DBB16A" w14:textId="77777777" w:rsidR="00EA126C" w:rsidRPr="00A03A89" w:rsidRDefault="00EA126C" w:rsidP="00EA126C"/>
    <w:p w14:paraId="47320873" w14:textId="77777777" w:rsidR="00EA126C" w:rsidRPr="00A03A89" w:rsidRDefault="00EA126C" w:rsidP="00500388">
      <w:pPr>
        <w:jc w:val="both"/>
      </w:pPr>
      <w:r w:rsidRPr="00A03A89">
        <w:t>Les documents de la consultation sont constitués de l’ensemble des documents et informations préparées par le Pouvoir adjudicateur pour définir l’objet, les caractéristiques et les conditions d’exécution du marché.</w:t>
      </w:r>
    </w:p>
    <w:p w14:paraId="381EA211" w14:textId="6E15FDB4" w:rsidR="00EA126C" w:rsidRPr="00A03A89" w:rsidRDefault="00EA126C" w:rsidP="00500388">
      <w:pPr>
        <w:jc w:val="both"/>
      </w:pPr>
      <w:r w:rsidRPr="00A03A89">
        <w:t xml:space="preserve">La présente consultation est constituée de </w:t>
      </w:r>
      <w:r w:rsidR="00500388">
        <w:t>deux</w:t>
      </w:r>
      <w:r w:rsidRPr="00A03A89">
        <w:t xml:space="preserve"> phases :</w:t>
      </w:r>
    </w:p>
    <w:p w14:paraId="4206A6EE" w14:textId="3A2EDBE9" w:rsidR="00EA126C" w:rsidRPr="00500388" w:rsidRDefault="00EA126C">
      <w:pPr>
        <w:numPr>
          <w:ilvl w:val="0"/>
          <w:numId w:val="5"/>
        </w:numPr>
        <w:spacing w:after="0" w:line="276" w:lineRule="auto"/>
        <w:jc w:val="both"/>
      </w:pPr>
      <w:r w:rsidRPr="00500388">
        <w:t xml:space="preserve">Phase </w:t>
      </w:r>
      <w:r w:rsidR="00EE06E5" w:rsidRPr="00500388">
        <w:t>1</w:t>
      </w:r>
      <w:r w:rsidRPr="00500388">
        <w:t xml:space="preserve"> : </w:t>
      </w:r>
      <w:r w:rsidR="00B26803" w:rsidRPr="00500388">
        <w:t xml:space="preserve">phase </w:t>
      </w:r>
      <w:r w:rsidR="00E32A23" w:rsidRPr="00500388">
        <w:t xml:space="preserve">candidature et </w:t>
      </w:r>
      <w:r w:rsidR="00B26803" w:rsidRPr="00500388">
        <w:t>offre</w:t>
      </w:r>
    </w:p>
    <w:p w14:paraId="49924015" w14:textId="250FACEA" w:rsidR="00EA126C" w:rsidRDefault="00EA126C">
      <w:pPr>
        <w:numPr>
          <w:ilvl w:val="0"/>
          <w:numId w:val="5"/>
        </w:numPr>
        <w:spacing w:after="0" w:line="276" w:lineRule="auto"/>
        <w:jc w:val="both"/>
      </w:pPr>
      <w:r w:rsidRPr="00500388">
        <w:t xml:space="preserve">Phase </w:t>
      </w:r>
      <w:r w:rsidR="00EE06E5" w:rsidRPr="00500388">
        <w:t>2</w:t>
      </w:r>
      <w:r w:rsidRPr="00500388">
        <w:t xml:space="preserve"> : </w:t>
      </w:r>
      <w:r w:rsidR="00B26803" w:rsidRPr="00500388">
        <w:t xml:space="preserve">négociation </w:t>
      </w:r>
    </w:p>
    <w:p w14:paraId="51E154BE" w14:textId="77777777" w:rsidR="00500388" w:rsidRPr="00A03A89" w:rsidRDefault="00500388" w:rsidP="00500388">
      <w:pPr>
        <w:spacing w:after="0" w:line="276" w:lineRule="auto"/>
        <w:ind w:left="720"/>
        <w:jc w:val="both"/>
      </w:pPr>
    </w:p>
    <w:p w14:paraId="0AB14DA2" w14:textId="77777777" w:rsidR="00EA126C" w:rsidRPr="00A03A89" w:rsidRDefault="00EA126C" w:rsidP="00500388">
      <w:pPr>
        <w:jc w:val="both"/>
      </w:pPr>
      <w:r w:rsidRPr="00A03A89">
        <w:t>Pour la phase 1, le dossier d’appel à candidature est composé des pièces suivantes :</w:t>
      </w:r>
    </w:p>
    <w:p w14:paraId="4EFBF7D3" w14:textId="77777777" w:rsidR="00EA126C" w:rsidRPr="00B26803" w:rsidRDefault="00EA126C">
      <w:pPr>
        <w:numPr>
          <w:ilvl w:val="0"/>
          <w:numId w:val="6"/>
        </w:numPr>
        <w:spacing w:after="0" w:line="240" w:lineRule="auto"/>
        <w:jc w:val="both"/>
      </w:pPr>
      <w:r w:rsidRPr="00B26803">
        <w:t>Le présent Règlement de la Consultation (RC) ;</w:t>
      </w:r>
    </w:p>
    <w:p w14:paraId="64786F44" w14:textId="77777777" w:rsidR="00EA126C" w:rsidRPr="00B26803" w:rsidRDefault="00EA126C">
      <w:pPr>
        <w:numPr>
          <w:ilvl w:val="0"/>
          <w:numId w:val="6"/>
        </w:numPr>
        <w:spacing w:after="0" w:line="240" w:lineRule="auto"/>
        <w:jc w:val="both"/>
      </w:pPr>
      <w:r w:rsidRPr="00B26803">
        <w:t>Le modèle de lettre de candidature pré renseigné (DC1) ;</w:t>
      </w:r>
    </w:p>
    <w:p w14:paraId="7B516867" w14:textId="77777777" w:rsidR="00EA126C" w:rsidRPr="00B26803" w:rsidRDefault="00EA126C">
      <w:pPr>
        <w:numPr>
          <w:ilvl w:val="0"/>
          <w:numId w:val="6"/>
        </w:numPr>
        <w:spacing w:after="0" w:line="240" w:lineRule="auto"/>
        <w:jc w:val="both"/>
      </w:pPr>
      <w:r w:rsidRPr="00B26803">
        <w:t>Le modèle de déclaration du candidat pré renseigné (DC2) ;</w:t>
      </w:r>
    </w:p>
    <w:p w14:paraId="7D1F3C6A" w14:textId="77777777" w:rsidR="00EA126C" w:rsidRPr="00B26803" w:rsidRDefault="00EA126C">
      <w:pPr>
        <w:numPr>
          <w:ilvl w:val="0"/>
          <w:numId w:val="6"/>
        </w:numPr>
        <w:spacing w:after="0" w:line="240" w:lineRule="auto"/>
        <w:jc w:val="both"/>
      </w:pPr>
      <w:r w:rsidRPr="00B26803">
        <w:t>Le modèle de déclaration de sous-traitance (DC4) ;</w:t>
      </w:r>
    </w:p>
    <w:p w14:paraId="770FB0E9" w14:textId="0D5CFFE1" w:rsidR="006F3BE5" w:rsidRPr="006F3BE5" w:rsidRDefault="00EA126C">
      <w:pPr>
        <w:numPr>
          <w:ilvl w:val="0"/>
          <w:numId w:val="6"/>
        </w:numPr>
        <w:spacing w:after="0" w:line="240" w:lineRule="auto"/>
        <w:jc w:val="both"/>
        <w:rPr>
          <w:i/>
          <w:iCs/>
          <w:lang w:val="en-US"/>
        </w:rPr>
      </w:pPr>
      <w:r w:rsidRPr="00292FC6">
        <w:t xml:space="preserve">La liste des questions du dossier de candidature auxquelles le candidat est invité à répondre. Annexe </w:t>
      </w:r>
      <w:r w:rsidR="006F3BE5">
        <w:rPr>
          <w:i/>
          <w:iCs/>
          <w:lang w:val="en-US"/>
        </w:rPr>
        <w:t>ADC</w:t>
      </w:r>
      <w:r w:rsidR="006F3BE5" w:rsidRPr="006F3BE5">
        <w:rPr>
          <w:i/>
          <w:iCs/>
          <w:lang w:val="en-US"/>
        </w:rPr>
        <w:t xml:space="preserve"> GPM-G SG 25-03 PESEE RX</w:t>
      </w:r>
    </w:p>
    <w:p w14:paraId="4BA5F4A9" w14:textId="3002E530" w:rsidR="00EA126C" w:rsidRPr="00292FC6" w:rsidRDefault="00EA126C">
      <w:pPr>
        <w:numPr>
          <w:ilvl w:val="0"/>
          <w:numId w:val="6"/>
        </w:numPr>
        <w:spacing w:after="0" w:line="240" w:lineRule="auto"/>
        <w:jc w:val="both"/>
      </w:pPr>
    </w:p>
    <w:p w14:paraId="5059374E" w14:textId="77777777" w:rsidR="0057675B" w:rsidRPr="00A03A89" w:rsidRDefault="0057675B" w:rsidP="00500388">
      <w:pPr>
        <w:spacing w:after="0" w:line="240" w:lineRule="auto"/>
        <w:ind w:left="720"/>
        <w:jc w:val="both"/>
      </w:pPr>
    </w:p>
    <w:p w14:paraId="38A7E072" w14:textId="643C0C03" w:rsidR="00EA126C" w:rsidRPr="00A03A89" w:rsidRDefault="00EE06E5" w:rsidP="00500388">
      <w:pPr>
        <w:jc w:val="both"/>
      </w:pPr>
      <w:r>
        <w:lastRenderedPageBreak/>
        <w:t>L</w:t>
      </w:r>
      <w:r w:rsidR="00EA126C" w:rsidRPr="00A03A89">
        <w:t xml:space="preserve">e dossier de consultation, qui sera communiqué </w:t>
      </w:r>
      <w:r w:rsidR="00B26803">
        <w:t>à tous les</w:t>
      </w:r>
      <w:r w:rsidR="00EA126C" w:rsidRPr="00A03A89">
        <w:t xml:space="preserve"> acteurs économiques, sera composé des pièces suivantes :</w:t>
      </w:r>
    </w:p>
    <w:p w14:paraId="1B5A4238" w14:textId="77777777" w:rsidR="00EA126C" w:rsidRPr="00A03A89" w:rsidRDefault="00EA126C">
      <w:pPr>
        <w:numPr>
          <w:ilvl w:val="0"/>
          <w:numId w:val="6"/>
        </w:numPr>
        <w:spacing w:before="240" w:after="0" w:line="240" w:lineRule="auto"/>
        <w:jc w:val="both"/>
      </w:pPr>
      <w:r w:rsidRPr="00A03A89">
        <w:t>Le présent Règlement de la Consultation (RC) ;</w:t>
      </w:r>
    </w:p>
    <w:p w14:paraId="70AB18C9" w14:textId="1D439383" w:rsidR="00EA126C" w:rsidRPr="00A03A89" w:rsidRDefault="00EA126C">
      <w:pPr>
        <w:numPr>
          <w:ilvl w:val="0"/>
          <w:numId w:val="6"/>
        </w:numPr>
        <w:spacing w:before="240" w:line="240" w:lineRule="auto"/>
        <w:jc w:val="both"/>
      </w:pPr>
      <w:r w:rsidRPr="00A03A89">
        <w:t>L’Acte d’Engagement (AE) et ses annexes :</w:t>
      </w:r>
    </w:p>
    <w:p w14:paraId="6EE2CAEE" w14:textId="1DA62E6E" w:rsidR="00EA126C" w:rsidRPr="006D70B1" w:rsidRDefault="00EA126C">
      <w:pPr>
        <w:widowControl w:val="0"/>
        <w:numPr>
          <w:ilvl w:val="1"/>
          <w:numId w:val="6"/>
        </w:numPr>
        <w:tabs>
          <w:tab w:val="left" w:pos="0"/>
        </w:tabs>
        <w:spacing w:line="240" w:lineRule="auto"/>
        <w:jc w:val="both"/>
        <w:rPr>
          <w:rFonts w:cs="Tahoma"/>
          <w:snapToGrid w:val="0"/>
        </w:rPr>
      </w:pPr>
      <w:r w:rsidRPr="00A03A89">
        <w:rPr>
          <w:rFonts w:cs="Tahoma"/>
          <w:snapToGrid w:val="0"/>
        </w:rPr>
        <w:t>Annexe</w:t>
      </w:r>
      <w:r w:rsidR="006D70B1">
        <w:rPr>
          <w:rFonts w:cs="Tahoma"/>
          <w:snapToGrid w:val="0"/>
        </w:rPr>
        <w:t xml:space="preserve"> </w:t>
      </w:r>
      <w:r w:rsidR="006D70B1" w:rsidRPr="006D70B1">
        <w:t>conformité </w:t>
      </w:r>
      <w:r w:rsidRPr="006D70B1">
        <w:rPr>
          <w:rFonts w:cs="Tahoma"/>
          <w:snapToGrid w:val="0"/>
        </w:rPr>
        <w:t xml:space="preserve">: bordereau </w:t>
      </w:r>
      <w:r w:rsidR="00B26803" w:rsidRPr="006D70B1">
        <w:rPr>
          <w:rFonts w:cs="Tahoma"/>
          <w:snapToGrid w:val="0"/>
        </w:rPr>
        <w:t>des différences de valeur</w:t>
      </w:r>
      <w:r w:rsidR="007C6598" w:rsidRPr="006D70B1">
        <w:rPr>
          <w:rFonts w:cs="Tahoma"/>
          <w:snapToGrid w:val="0"/>
        </w:rPr>
        <w:t xml:space="preserve"> à la charge du GPMG ;</w:t>
      </w:r>
    </w:p>
    <w:p w14:paraId="0D900CAB" w14:textId="3D7E162F" w:rsidR="00EA126C" w:rsidRPr="006D70B1" w:rsidRDefault="00EA126C">
      <w:pPr>
        <w:widowControl w:val="0"/>
        <w:numPr>
          <w:ilvl w:val="1"/>
          <w:numId w:val="6"/>
        </w:numPr>
        <w:tabs>
          <w:tab w:val="left" w:pos="0"/>
        </w:tabs>
        <w:spacing w:after="0" w:line="240" w:lineRule="auto"/>
        <w:jc w:val="both"/>
        <w:rPr>
          <w:rFonts w:cs="Tahoma"/>
          <w:snapToGrid w:val="0"/>
        </w:rPr>
      </w:pPr>
      <w:r w:rsidRPr="006D70B1">
        <w:rPr>
          <w:rFonts w:cs="Tahoma"/>
          <w:snapToGrid w:val="0"/>
        </w:rPr>
        <w:t xml:space="preserve">Annexe </w:t>
      </w:r>
      <w:r w:rsidR="006D70B1" w:rsidRPr="006D70B1">
        <w:rPr>
          <w:rFonts w:cs="Tahoma"/>
          <w:snapToGrid w:val="0"/>
        </w:rPr>
        <w:t>prix</w:t>
      </w:r>
      <w:r w:rsidRPr="006D70B1">
        <w:rPr>
          <w:rFonts w:cs="Tahoma"/>
          <w:snapToGrid w:val="0"/>
        </w:rPr>
        <w:t xml:space="preserve"> : </w:t>
      </w:r>
      <w:r w:rsidRPr="006D70B1">
        <w:t>Bordereau des Prix Unitaires (BPU)</w:t>
      </w:r>
      <w:r w:rsidR="007C6598" w:rsidRPr="006D70B1">
        <w:t xml:space="preserve"> </w:t>
      </w:r>
      <w:r w:rsidRPr="006D70B1">
        <w:t>;</w:t>
      </w:r>
    </w:p>
    <w:p w14:paraId="4ADF2563" w14:textId="1071D0FA" w:rsidR="00986973" w:rsidRPr="006D70B1" w:rsidRDefault="00EA126C">
      <w:pPr>
        <w:widowControl w:val="0"/>
        <w:numPr>
          <w:ilvl w:val="1"/>
          <w:numId w:val="6"/>
        </w:numPr>
        <w:tabs>
          <w:tab w:val="left" w:pos="0"/>
        </w:tabs>
        <w:spacing w:after="120" w:line="240" w:lineRule="auto"/>
        <w:jc w:val="both"/>
        <w:rPr>
          <w:rFonts w:cs="Tahoma"/>
        </w:rPr>
      </w:pPr>
      <w:r w:rsidRPr="006D70B1">
        <w:t xml:space="preserve">Annexe </w:t>
      </w:r>
      <w:r w:rsidR="006D70B1" w:rsidRPr="006D70B1">
        <w:t xml:space="preserve">valeur technique </w:t>
      </w:r>
      <w:r w:rsidRPr="006D70B1">
        <w:t xml:space="preserve">: Bordereau de réponse au critère « valeur </w:t>
      </w:r>
      <w:r w:rsidR="007C6598" w:rsidRPr="006D70B1">
        <w:t>interne</w:t>
      </w:r>
      <w:r w:rsidRPr="006D70B1">
        <w:t> »</w:t>
      </w:r>
      <w:r w:rsidR="006D70B1">
        <w:t xml:space="preserve"> ; </w:t>
      </w:r>
    </w:p>
    <w:p w14:paraId="1A20E039" w14:textId="7B5C63D0" w:rsidR="00EA126C" w:rsidRPr="006D70B1" w:rsidRDefault="00EA126C">
      <w:pPr>
        <w:widowControl w:val="0"/>
        <w:numPr>
          <w:ilvl w:val="1"/>
          <w:numId w:val="6"/>
        </w:numPr>
        <w:tabs>
          <w:tab w:val="left" w:pos="0"/>
        </w:tabs>
        <w:spacing w:after="120" w:line="240" w:lineRule="auto"/>
        <w:jc w:val="both"/>
        <w:rPr>
          <w:rFonts w:cs="Tahoma"/>
        </w:rPr>
      </w:pPr>
      <w:r w:rsidRPr="006D70B1">
        <w:rPr>
          <w:rFonts w:cs="Tahoma"/>
        </w:rPr>
        <w:t>Annexe</w:t>
      </w:r>
      <w:r w:rsidR="006D70B1" w:rsidRPr="006D70B1">
        <w:rPr>
          <w:rFonts w:cs="Tahoma"/>
        </w:rPr>
        <w:t xml:space="preserve"> </w:t>
      </w:r>
      <w:r w:rsidR="006D70B1" w:rsidRPr="006D70B1">
        <w:t>valeur environnementale</w:t>
      </w:r>
      <w:r w:rsidR="006D70B1" w:rsidRPr="006D70B1">
        <w:rPr>
          <w:rFonts w:cs="Tahoma"/>
        </w:rPr>
        <w:t xml:space="preserve"> :</w:t>
      </w:r>
      <w:r w:rsidRPr="006D70B1">
        <w:rPr>
          <w:rFonts w:cs="Tahoma"/>
        </w:rPr>
        <w:t xml:space="preserve"> bordereau de réponse au critère « Aspects </w:t>
      </w:r>
      <w:r w:rsidR="007C6598" w:rsidRPr="006D70B1">
        <w:rPr>
          <w:rFonts w:cs="Tahoma"/>
        </w:rPr>
        <w:t>environnementaux</w:t>
      </w:r>
      <w:r w:rsidRPr="006D70B1">
        <w:rPr>
          <w:rFonts w:cs="Tahoma"/>
        </w:rPr>
        <w:t xml:space="preserve"> du projet »</w:t>
      </w:r>
      <w:r w:rsidR="006D70B1">
        <w:rPr>
          <w:rFonts w:cs="Tahoma"/>
        </w:rPr>
        <w:t> ;</w:t>
      </w:r>
    </w:p>
    <w:p w14:paraId="6C722CA9" w14:textId="1E1A2861" w:rsidR="00D06DD8" w:rsidRDefault="00D06DD8">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5F2379B8" w14:textId="77777777" w:rsidR="007C6598" w:rsidRDefault="007C6598" w:rsidP="00500388">
      <w:pPr>
        <w:spacing w:after="0" w:line="240" w:lineRule="auto"/>
        <w:ind w:left="720"/>
        <w:jc w:val="both"/>
        <w:rPr>
          <w:rFonts w:cs="Tahoma"/>
        </w:rPr>
      </w:pPr>
    </w:p>
    <w:p w14:paraId="7A46B4CF" w14:textId="67429F7A" w:rsidR="00EA126C" w:rsidRPr="00A03A89" w:rsidRDefault="00EA126C">
      <w:pPr>
        <w:numPr>
          <w:ilvl w:val="0"/>
          <w:numId w:val="6"/>
        </w:numPr>
        <w:spacing w:after="0" w:line="240" w:lineRule="auto"/>
        <w:jc w:val="both"/>
        <w:rPr>
          <w:rFonts w:cs="Tahoma"/>
        </w:rPr>
      </w:pPr>
      <w:r w:rsidRPr="00A03A89">
        <w:t>Le Cahier des Clauses Administratives Particulières (CCAP)</w:t>
      </w:r>
      <w:r w:rsidR="006D70B1">
        <w:t>.</w:t>
      </w:r>
    </w:p>
    <w:p w14:paraId="05935BB2" w14:textId="7B564293" w:rsidR="00EA126C" w:rsidRPr="00D110C4" w:rsidRDefault="00EA126C">
      <w:pPr>
        <w:widowControl w:val="0"/>
        <w:numPr>
          <w:ilvl w:val="0"/>
          <w:numId w:val="12"/>
        </w:numPr>
        <w:tabs>
          <w:tab w:val="left" w:pos="0"/>
        </w:tabs>
        <w:spacing w:after="0" w:line="24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01315DC3" w14:textId="37450BCC" w:rsidR="00EA126C" w:rsidRPr="00A03A89" w:rsidRDefault="00EA126C">
      <w:pPr>
        <w:widowControl w:val="0"/>
        <w:numPr>
          <w:ilvl w:val="0"/>
          <w:numId w:val="12"/>
        </w:numPr>
        <w:tabs>
          <w:tab w:val="left" w:pos="0"/>
        </w:tabs>
        <w:spacing w:after="0" w:line="24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487BE3BA" w14:textId="77777777" w:rsidR="00EA126C" w:rsidRPr="00A03A89" w:rsidRDefault="00EA126C" w:rsidP="00EA126C"/>
    <w:p w14:paraId="791CE3EC" w14:textId="77777777" w:rsidR="00500388" w:rsidRPr="00500388" w:rsidRDefault="00500388" w:rsidP="00292FC6">
      <w:pPr>
        <w:pStyle w:val="Titre2"/>
      </w:pPr>
      <w:r w:rsidRPr="00500388">
        <w:t xml:space="preserve">Modification du DCE : </w:t>
      </w:r>
    </w:p>
    <w:p w14:paraId="53DC25C5" w14:textId="7826872E" w:rsidR="00EA126C" w:rsidRPr="00A03A89" w:rsidRDefault="00EA126C" w:rsidP="000B5691">
      <w:pPr>
        <w:jc w:val="both"/>
      </w:pPr>
      <w:bookmarkStart w:id="50" w:name="_Hlk197686831"/>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p>
    <w:bookmarkEnd w:id="50"/>
    <w:p w14:paraId="42226AF6" w14:textId="77777777" w:rsidR="00EA126C" w:rsidRPr="00A03A89" w:rsidRDefault="00EA126C" w:rsidP="0024001C"/>
    <w:p w14:paraId="7DE0CCF2" w14:textId="13EE6288" w:rsidR="00993119" w:rsidRPr="00A03A89" w:rsidRDefault="00993119" w:rsidP="00993119">
      <w:pPr>
        <w:pStyle w:val="Titre1"/>
      </w:pPr>
      <w:bookmarkStart w:id="51" w:name="_Toc465243683"/>
      <w:bookmarkStart w:id="52" w:name="_Toc193806286"/>
      <w:bookmarkStart w:id="53" w:name="_Toc194332086"/>
      <w:r w:rsidRPr="00A03A89">
        <w:t>MODALITES DE SOUMISSION</w:t>
      </w:r>
      <w:bookmarkEnd w:id="51"/>
      <w:bookmarkEnd w:id="52"/>
      <w:bookmarkEnd w:id="53"/>
    </w:p>
    <w:p w14:paraId="02C22F8D" w14:textId="77777777" w:rsidR="00993119" w:rsidRPr="00D06DD8" w:rsidRDefault="00993119" w:rsidP="00993119">
      <w:pPr>
        <w:rPr>
          <w:strike/>
        </w:rPr>
      </w:pPr>
    </w:p>
    <w:p w14:paraId="6EA6EC57" w14:textId="0454C46E" w:rsidR="00993119" w:rsidRPr="000B5691" w:rsidRDefault="00993119" w:rsidP="00541445">
      <w:pPr>
        <w:pStyle w:val="Titre2"/>
      </w:pPr>
      <w:bookmarkStart w:id="54" w:name="_Toc465243685"/>
      <w:bookmarkStart w:id="55" w:name="_Toc193806287"/>
      <w:bookmarkStart w:id="56" w:name="_Toc194332087"/>
      <w:r w:rsidRPr="000B5691">
        <w:t>Dossier de candidature</w:t>
      </w:r>
      <w:bookmarkEnd w:id="54"/>
      <w:bookmarkEnd w:id="55"/>
      <w:bookmarkEnd w:id="56"/>
    </w:p>
    <w:p w14:paraId="14C5C7B0" w14:textId="77777777" w:rsidR="00993119" w:rsidRPr="00D06DD8" w:rsidRDefault="00993119" w:rsidP="00993119">
      <w:pPr>
        <w:rPr>
          <w:strike/>
        </w:rPr>
      </w:pPr>
    </w:p>
    <w:p w14:paraId="028A5BB8" w14:textId="77777777" w:rsidR="00993119" w:rsidRPr="000B5691" w:rsidRDefault="00993119" w:rsidP="00500388">
      <w:pPr>
        <w:jc w:val="both"/>
      </w:pPr>
      <w:r w:rsidRPr="000B5691">
        <w:t>Le pli remis par les candidats doit contenir :</w:t>
      </w:r>
    </w:p>
    <w:p w14:paraId="10ED5ED7" w14:textId="77777777" w:rsidR="00993119" w:rsidRPr="000B5691" w:rsidRDefault="00993119">
      <w:pPr>
        <w:numPr>
          <w:ilvl w:val="0"/>
          <w:numId w:val="7"/>
        </w:numPr>
        <w:spacing w:after="120" w:line="240" w:lineRule="auto"/>
        <w:jc w:val="both"/>
      </w:pPr>
      <w:bookmarkStart w:id="57"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pPr>
        <w:numPr>
          <w:ilvl w:val="0"/>
          <w:numId w:val="7"/>
        </w:numPr>
        <w:spacing w:after="120" w:line="240" w:lineRule="auto"/>
        <w:jc w:val="both"/>
      </w:pPr>
      <w:r w:rsidRPr="000B5691">
        <w:t>Ou</w:t>
      </w:r>
    </w:p>
    <w:p w14:paraId="4F46B360" w14:textId="3627C869" w:rsidR="00993119" w:rsidRPr="000B5691" w:rsidRDefault="00993119">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2575F6ED" w:rsidR="00993119" w:rsidRPr="000B5691" w:rsidRDefault="00993119">
      <w:pPr>
        <w:numPr>
          <w:ilvl w:val="0"/>
          <w:numId w:val="7"/>
        </w:numPr>
        <w:spacing w:after="120" w:line="240" w:lineRule="auto"/>
        <w:jc w:val="both"/>
      </w:pPr>
      <w:r w:rsidRPr="000B5691">
        <w:t xml:space="preserve">Le cas échéant, si le candidat est en redressement judiciaire </w:t>
      </w:r>
      <w:r w:rsidR="00E43419">
        <w:t>u</w:t>
      </w:r>
      <w:r w:rsidRPr="000B5691">
        <w:t xml:space="preserve">ne </w:t>
      </w:r>
      <w:r w:rsidRPr="000B5691">
        <w:rPr>
          <w:b/>
        </w:rPr>
        <w:t>copie du ou des jugements</w:t>
      </w:r>
      <w:r w:rsidRPr="000B5691">
        <w:t xml:space="preserve"> prononcés</w:t>
      </w:r>
    </w:p>
    <w:p w14:paraId="5BC937F5" w14:textId="46299A54" w:rsidR="00993119" w:rsidRPr="000B5691" w:rsidRDefault="00993119">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w:t>
      </w:r>
      <w:r w:rsidR="00AC60D1">
        <w:t> :</w:t>
      </w:r>
      <w:r w:rsidRPr="000B5691">
        <w:t xml:space="preserve"> </w:t>
      </w:r>
      <w:r w:rsidR="00AC60D1">
        <w:t>l</w:t>
      </w:r>
      <w:r w:rsidRPr="000B5691">
        <w:t>’ensemble des documents demandés à l’entreprise principale est exigé pour l’entreprise sous-traitante</w:t>
      </w:r>
      <w:r w:rsidR="00DA3E9A" w:rsidRPr="000B5691">
        <w:t>)</w:t>
      </w:r>
      <w:r w:rsidRPr="000B5691">
        <w:t>.</w:t>
      </w:r>
    </w:p>
    <w:p w14:paraId="51749967" w14:textId="370ED9B0" w:rsidR="00993119" w:rsidRPr="000B5691" w:rsidRDefault="00993119">
      <w:pPr>
        <w:numPr>
          <w:ilvl w:val="0"/>
          <w:numId w:val="7"/>
        </w:numPr>
        <w:spacing w:after="120" w:line="240" w:lineRule="auto"/>
        <w:jc w:val="both"/>
      </w:pPr>
      <w:r w:rsidRPr="000B5691">
        <w:lastRenderedPageBreak/>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7E353BF1" w14:textId="300C112C" w:rsidR="002155A1" w:rsidRDefault="00541445" w:rsidP="002155A1">
      <w:pPr>
        <w:spacing w:before="240" w:after="0" w:line="240" w:lineRule="auto"/>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233CEB05" w14:textId="77777777" w:rsidR="002155A1" w:rsidRDefault="002155A1" w:rsidP="002155A1">
      <w:pPr>
        <w:spacing w:before="240" w:after="0" w:line="240" w:lineRule="auto"/>
        <w:jc w:val="both"/>
      </w:pPr>
    </w:p>
    <w:p w14:paraId="2B69B826" w14:textId="3223ADBD" w:rsidR="002155A1" w:rsidRPr="00062E4B" w:rsidRDefault="00062E4B" w:rsidP="002155A1">
      <w:pPr>
        <w:pStyle w:val="Paragraphedeliste"/>
        <w:spacing w:line="276" w:lineRule="auto"/>
      </w:pPr>
      <w:bookmarkStart w:id="58" w:name="_Hlk197686989"/>
      <w:r>
        <w:rPr>
          <w:rFonts w:eastAsiaTheme="minorHAnsi" w:cstheme="minorBidi"/>
        </w:rPr>
        <w:t xml:space="preserve">CC1 </w:t>
      </w:r>
      <w:r w:rsidR="002155A1" w:rsidRPr="002155A1">
        <w:rPr>
          <w:rFonts w:eastAsiaTheme="minorHAnsi" w:cstheme="minorBidi"/>
        </w:rPr>
        <w:t xml:space="preserve">Quelles sont les </w:t>
      </w:r>
      <w:bookmarkStart w:id="59" w:name="_Hlk193804129"/>
      <w:r w:rsidR="002155A1" w:rsidRPr="002155A1">
        <w:rPr>
          <w:rFonts w:eastAsiaTheme="minorHAnsi" w:cstheme="minorBidi"/>
        </w:rPr>
        <w:t xml:space="preserve">capacités techniques et les ressources </w:t>
      </w:r>
      <w:bookmarkEnd w:id="59"/>
      <w:r w:rsidR="002155A1" w:rsidRPr="002155A1">
        <w:rPr>
          <w:rFonts w:eastAsiaTheme="minorHAnsi" w:cstheme="minorBidi"/>
        </w:rPr>
        <w:t xml:space="preserve">du candidat ? </w:t>
      </w:r>
      <w:bookmarkStart w:id="60" w:name="_Hlk161321595"/>
    </w:p>
    <w:p w14:paraId="5FAA82F5" w14:textId="65682405" w:rsidR="00062E4B" w:rsidRDefault="00062E4B" w:rsidP="002155A1">
      <w:pPr>
        <w:pStyle w:val="Paragraphedeliste"/>
        <w:spacing w:line="276" w:lineRule="auto"/>
      </w:pPr>
      <w:r>
        <w:rPr>
          <w:rFonts w:eastAsiaTheme="minorHAnsi" w:cstheme="minorBidi"/>
        </w:rPr>
        <w:t>CC2 Quels sont les moyens financiers du candidat</w:t>
      </w:r>
    </w:p>
    <w:p w14:paraId="1BE2CC9C" w14:textId="4671EAF7" w:rsidR="00500388" w:rsidRPr="000B5691" w:rsidRDefault="00062E4B" w:rsidP="002155A1">
      <w:pPr>
        <w:pStyle w:val="Paragraphedeliste"/>
        <w:spacing w:line="276" w:lineRule="auto"/>
      </w:pPr>
      <w:r>
        <w:rPr>
          <w:rFonts w:eastAsiaTheme="minorHAnsi" w:cstheme="minorBidi"/>
        </w:rPr>
        <w:t xml:space="preserve">CC3 </w:t>
      </w:r>
      <w:r w:rsidR="002155A1" w:rsidRPr="002155A1">
        <w:rPr>
          <w:rFonts w:eastAsiaTheme="minorHAnsi" w:cstheme="minorBidi"/>
        </w:rPr>
        <w:t>Quelles sont les références que le titulaire a sur des marchés équivalents ?</w:t>
      </w:r>
      <w:bookmarkEnd w:id="60"/>
    </w:p>
    <w:p w14:paraId="5B85AFAD" w14:textId="36867769" w:rsidR="00993119" w:rsidRPr="00D6422D" w:rsidRDefault="00993119" w:rsidP="007A0FE4">
      <w:pPr>
        <w:pStyle w:val="Titre3"/>
        <w:keepNext/>
      </w:pPr>
      <w:bookmarkStart w:id="61" w:name="_Toc193806288"/>
      <w:bookmarkStart w:id="62" w:name="_Toc194332088"/>
      <w:bookmarkEnd w:id="57"/>
      <w:bookmarkEnd w:id="58"/>
      <w:r w:rsidRPr="00D6422D">
        <w:t>Interdictions de soumissionner</w:t>
      </w:r>
      <w:bookmarkEnd w:id="61"/>
      <w:bookmarkEnd w:id="62"/>
      <w:r w:rsidRPr="00D6422D">
        <w:t xml:space="preserve"> </w:t>
      </w:r>
    </w:p>
    <w:p w14:paraId="32B16B86" w14:textId="77777777" w:rsidR="00993119" w:rsidRPr="00D06DD8" w:rsidRDefault="00993119" w:rsidP="007A0FE4">
      <w:pPr>
        <w:keepNext/>
        <w:autoSpaceDE w:val="0"/>
        <w:autoSpaceDN w:val="0"/>
        <w:adjustRightInd w:val="0"/>
        <w:rPr>
          <w:rFonts w:cs="Arial"/>
          <w:strike/>
          <w:color w:val="000000"/>
        </w:rPr>
      </w:pPr>
    </w:p>
    <w:p w14:paraId="5B76B34B" w14:textId="77777777" w:rsidR="00993119" w:rsidRPr="00D6422D" w:rsidRDefault="00993119" w:rsidP="00D6422D">
      <w:pPr>
        <w:keepNext/>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D6422D">
      <w:pPr>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D6422D">
      <w:pPr>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3122D5C5" w14:textId="5F9FD028" w:rsidR="00993119" w:rsidRPr="00D6422D" w:rsidRDefault="00993119" w:rsidP="00993119">
      <w:pPr>
        <w:pStyle w:val="Titre3"/>
      </w:pPr>
      <w:bookmarkStart w:id="63" w:name="_Toc193806289"/>
      <w:bookmarkStart w:id="64" w:name="_Toc194332089"/>
      <w:r w:rsidRPr="00D6422D">
        <w:t>Interdictions de soumissionner en cas de groupement d'opérateurs économiques et de sous-traitance</w:t>
      </w:r>
      <w:bookmarkEnd w:id="63"/>
      <w:bookmarkEnd w:id="64"/>
      <w:r w:rsidRPr="00D6422D">
        <w:t xml:space="preserve"> </w:t>
      </w:r>
    </w:p>
    <w:p w14:paraId="206FC474" w14:textId="77777777" w:rsidR="00993119" w:rsidRPr="00D06DD8" w:rsidRDefault="00993119" w:rsidP="00993119">
      <w:pPr>
        <w:autoSpaceDE w:val="0"/>
        <w:autoSpaceDN w:val="0"/>
        <w:adjustRightInd w:val="0"/>
        <w:rPr>
          <w:rFonts w:cs="Arial"/>
          <w:strike/>
          <w:color w:val="000000"/>
        </w:rPr>
      </w:pPr>
    </w:p>
    <w:p w14:paraId="7AD06077" w14:textId="77777777" w:rsidR="00993119" w:rsidRPr="000B5691" w:rsidRDefault="00993119" w:rsidP="00AF2B97">
      <w:pPr>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 </w:t>
      </w:r>
    </w:p>
    <w:p w14:paraId="2711BCA1" w14:textId="77777777" w:rsidR="00993119" w:rsidRPr="000B5691" w:rsidRDefault="00993119" w:rsidP="00AF2B97">
      <w:pPr>
        <w:jc w:val="both"/>
      </w:pPr>
      <w:r w:rsidRPr="000B5691">
        <w:t xml:space="preserve">Les personnes à l'encontre desquelles il existe un motif d'exclusion ne peuvent être acceptées en tant que sous-traitant. </w:t>
      </w:r>
    </w:p>
    <w:p w14:paraId="6E7E28A7" w14:textId="77777777" w:rsidR="00993119" w:rsidRPr="000B5691" w:rsidRDefault="00993119" w:rsidP="00AF2B97">
      <w:pPr>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58A5FC46" w14:textId="77777777" w:rsidR="00993119" w:rsidRPr="00D06DD8" w:rsidRDefault="00993119" w:rsidP="00AF2B97">
      <w:pPr>
        <w:jc w:val="both"/>
        <w:rPr>
          <w:strike/>
        </w:rPr>
      </w:pPr>
    </w:p>
    <w:p w14:paraId="72CBEAC2" w14:textId="110186A5" w:rsidR="00993119" w:rsidRPr="000B5691" w:rsidRDefault="00993119" w:rsidP="00AF2B97">
      <w:pPr>
        <w:pStyle w:val="Titre3"/>
      </w:pPr>
      <w:bookmarkStart w:id="65" w:name="_Toc193806290"/>
      <w:bookmarkStart w:id="66" w:name="_Toc194332090"/>
      <w:r w:rsidRPr="000B5691">
        <w:t>Présentation de la candidature</w:t>
      </w:r>
      <w:bookmarkEnd w:id="65"/>
      <w:bookmarkEnd w:id="66"/>
      <w:r w:rsidRPr="000B5691">
        <w:t xml:space="preserve"> </w:t>
      </w:r>
    </w:p>
    <w:p w14:paraId="128B8711" w14:textId="77777777" w:rsidR="00A06F4D" w:rsidRPr="00D06DD8" w:rsidRDefault="00A06F4D" w:rsidP="00AF2B97">
      <w:pPr>
        <w:jc w:val="both"/>
        <w:rPr>
          <w:strike/>
          <w:lang w:eastAsia="fr-FR"/>
        </w:rPr>
      </w:pPr>
    </w:p>
    <w:p w14:paraId="13FA12CF" w14:textId="77777777" w:rsidR="00993119" w:rsidRPr="00D6422D" w:rsidRDefault="00993119" w:rsidP="00AF2B97">
      <w:pPr>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AF2B97">
      <w:pPr>
        <w:jc w:val="both"/>
      </w:pPr>
      <w:r w:rsidRPr="00D6422D">
        <w:t xml:space="preserve">Une même personne ne peut représenter plus d'un candidat pour un même marché public. </w:t>
      </w:r>
    </w:p>
    <w:p w14:paraId="48D0CF98" w14:textId="7AFDBE4A" w:rsidR="00993119" w:rsidRPr="00D6422D" w:rsidRDefault="00993119" w:rsidP="00AF2B97">
      <w:pPr>
        <w:pStyle w:val="Titre4"/>
      </w:pPr>
      <w:r w:rsidRPr="00D6422D">
        <w:lastRenderedPageBreak/>
        <w:t xml:space="preserve"> </w:t>
      </w:r>
      <w:bookmarkStart w:id="67" w:name="_Toc193806291"/>
      <w:r w:rsidRPr="00D6422D">
        <w:t>Candidature sous forme de DUME</w:t>
      </w:r>
      <w:bookmarkEnd w:id="67"/>
      <w:r w:rsidRPr="00D6422D">
        <w:t xml:space="preserve"> </w:t>
      </w:r>
    </w:p>
    <w:p w14:paraId="32B0B0E6" w14:textId="77777777" w:rsidR="00986973" w:rsidRPr="00D06DD8" w:rsidRDefault="00986973" w:rsidP="00AF2B97">
      <w:pPr>
        <w:jc w:val="both"/>
        <w:rPr>
          <w:strike/>
        </w:rPr>
      </w:pPr>
    </w:p>
    <w:p w14:paraId="3A8DDC11" w14:textId="6DAA2094" w:rsidR="00600003" w:rsidRPr="00D6422D" w:rsidRDefault="00993119" w:rsidP="00AF2B97">
      <w:pPr>
        <w:jc w:val="both"/>
      </w:pPr>
      <w:r w:rsidRPr="00D6422D">
        <w:t xml:space="preserve">Les candidats peuvent présenter leur candidature sous la forme du DUME en renseignant : Uniquement la partie IV – α « indication globale pour tous les critères de sélection ». </w:t>
      </w:r>
    </w:p>
    <w:p w14:paraId="5CC8F068" w14:textId="0D682041" w:rsidR="00EA126C" w:rsidRPr="00D6422D" w:rsidRDefault="00600003" w:rsidP="00AF2B97">
      <w:pPr>
        <w:jc w:val="both"/>
      </w:pPr>
      <w:r w:rsidRPr="00D6422D">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062E4B">
        <w:t>3</w:t>
      </w:r>
      <w:r w:rsidR="00EA126C" w:rsidRPr="00D6422D">
        <w:t>.</w:t>
      </w:r>
    </w:p>
    <w:p w14:paraId="22FA31D9" w14:textId="78B84765" w:rsidR="00993119" w:rsidRPr="00D6422D" w:rsidRDefault="00993119" w:rsidP="00AF2B97">
      <w:pPr>
        <w:pStyle w:val="Titre4"/>
      </w:pPr>
      <w:bookmarkStart w:id="68" w:name="_Toc193806292"/>
      <w:r w:rsidRPr="00D6422D">
        <w:t>Candidature avec les formulaires DC1 et DC2</w:t>
      </w:r>
      <w:bookmarkEnd w:id="68"/>
      <w:r w:rsidRPr="00D6422D">
        <w:t xml:space="preserve"> </w:t>
      </w:r>
    </w:p>
    <w:p w14:paraId="7357272C" w14:textId="77777777" w:rsidR="00993119" w:rsidRPr="00D06DD8" w:rsidRDefault="00993119" w:rsidP="00AF2B97">
      <w:pPr>
        <w:jc w:val="both"/>
        <w:rPr>
          <w:strike/>
        </w:rPr>
      </w:pPr>
    </w:p>
    <w:p w14:paraId="7186BEEA" w14:textId="77777777" w:rsidR="00993119" w:rsidRPr="00D6422D" w:rsidRDefault="00993119" w:rsidP="00AF2B97">
      <w:pPr>
        <w:jc w:val="both"/>
      </w:pPr>
      <w:r w:rsidRPr="00D6422D">
        <w:t xml:space="preserve">Les candidats transmettent les renseignements suivants </w:t>
      </w:r>
    </w:p>
    <w:p w14:paraId="595701A1" w14:textId="77777777" w:rsidR="00993119" w:rsidRPr="00D6422D" w:rsidRDefault="00993119">
      <w:pPr>
        <w:numPr>
          <w:ilvl w:val="0"/>
          <w:numId w:val="13"/>
        </w:numPr>
        <w:spacing w:after="0" w:line="240" w:lineRule="auto"/>
        <w:jc w:val="both"/>
      </w:pPr>
      <w:r w:rsidRPr="00D6422D">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pPr>
        <w:numPr>
          <w:ilvl w:val="0"/>
          <w:numId w:val="13"/>
        </w:numPr>
        <w:spacing w:after="0" w:line="240" w:lineRule="auto"/>
        <w:jc w:val="both"/>
      </w:pPr>
      <w:r w:rsidRPr="00D6422D">
        <w:t xml:space="preserve">Déclaration du candidat ou formulaire DC2 (téléchargeable à partir du lien </w:t>
      </w:r>
    </w:p>
    <w:p w14:paraId="176E63A3" w14:textId="5A554E1B" w:rsidR="00993119" w:rsidRPr="00D6422D" w:rsidRDefault="00993119" w:rsidP="00AF2B97">
      <w:pPr>
        <w:ind w:left="720"/>
        <w:jc w:val="both"/>
      </w:pPr>
      <w:r w:rsidRPr="00D6422D">
        <w:t>https://www.economie.gouv.fr/daj/formulaires-declaration-du-candidat), ou équivalent, dûment rempli et daté</w:t>
      </w:r>
      <w:r w:rsidR="002467E2" w:rsidRPr="00D6422D">
        <w:t xml:space="preserve"> </w:t>
      </w:r>
      <w:r w:rsidRPr="00D6422D">
        <w:t xml:space="preserve">; en cas de candidature groupée, le DC2 est rempli par chaque membre du groupement. </w:t>
      </w:r>
    </w:p>
    <w:p w14:paraId="16E4EED0" w14:textId="0BBAC3EA" w:rsidR="00993119" w:rsidRPr="00D6422D" w:rsidRDefault="00EA126C">
      <w:pPr>
        <w:numPr>
          <w:ilvl w:val="0"/>
          <w:numId w:val="13"/>
        </w:numPr>
        <w:spacing w:after="0" w:line="240" w:lineRule="auto"/>
        <w:jc w:val="both"/>
      </w:pPr>
      <w:r w:rsidRPr="00D6422D">
        <w:t>Les réponses aux questions des critères CC1 à CC</w:t>
      </w:r>
      <w:r w:rsidR="00062E4B">
        <w:t>3</w:t>
      </w:r>
      <w:r w:rsidRPr="00D6422D">
        <w:t>.</w:t>
      </w:r>
    </w:p>
    <w:p w14:paraId="58C3BBE3" w14:textId="77777777" w:rsidR="00EA126C" w:rsidRPr="00D06DD8" w:rsidRDefault="00EA126C" w:rsidP="00AF2B97">
      <w:pPr>
        <w:spacing w:after="0" w:line="240" w:lineRule="auto"/>
        <w:ind w:left="720"/>
        <w:jc w:val="both"/>
        <w:rPr>
          <w:strike/>
        </w:rPr>
      </w:pPr>
    </w:p>
    <w:p w14:paraId="67AA7029" w14:textId="0B24C85C" w:rsidR="00993119" w:rsidRPr="00297269" w:rsidRDefault="00EA126C">
      <w:pPr>
        <w:numPr>
          <w:ilvl w:val="0"/>
          <w:numId w:val="13"/>
        </w:numPr>
        <w:spacing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AF2B97">
      <w:pPr>
        <w:jc w:val="both"/>
      </w:pPr>
      <w:r w:rsidRPr="00297269">
        <w:t>L’attention du candidat est attirée sur le fait que les seuls DC1 et DC2 sont insuffisants pour être admis à déposer une offre.</w:t>
      </w:r>
    </w:p>
    <w:p w14:paraId="63970183" w14:textId="662C077C" w:rsidR="00600003" w:rsidRPr="00297269" w:rsidRDefault="00EA126C" w:rsidP="00AF2B97">
      <w:pPr>
        <w:jc w:val="both"/>
      </w:pPr>
      <w:r w:rsidRPr="008A0757">
        <w:t>Les candidats sont invités à utiliser l’annexe ADC</w:t>
      </w:r>
      <w:r w:rsidR="00297269" w:rsidRPr="008A0757">
        <w:t xml:space="preserve"> </w:t>
      </w:r>
      <w:r w:rsidR="006F3BE5" w:rsidRPr="006F3BE5">
        <w:rPr>
          <w:i/>
          <w:iCs/>
        </w:rPr>
        <w:t>GPM-G SG 25-03 PESEE RX</w:t>
      </w:r>
      <w:r w:rsidR="006F3BE5" w:rsidRPr="00297269">
        <w:t xml:space="preserve"> </w:t>
      </w:r>
      <w:r w:rsidR="006F3BE5">
        <w:t xml:space="preserve">pour </w:t>
      </w:r>
      <w:r w:rsidRPr="00297269">
        <w:t>être guidés dans leur candidature.</w:t>
      </w:r>
    </w:p>
    <w:p w14:paraId="2E2C9332" w14:textId="5350441D" w:rsidR="00EA126C" w:rsidRPr="00297269" w:rsidRDefault="00541445" w:rsidP="00AF2B97">
      <w:pPr>
        <w:pStyle w:val="Titre4"/>
      </w:pPr>
      <w:bookmarkStart w:id="69" w:name="_Toc193806293"/>
      <w:r w:rsidRPr="00297269">
        <w:t>Candidatures avec l’annexe ADC</w:t>
      </w:r>
      <w:bookmarkEnd w:id="69"/>
    </w:p>
    <w:p w14:paraId="178435DC" w14:textId="77777777" w:rsidR="00541445" w:rsidRPr="00D06DD8" w:rsidRDefault="00541445" w:rsidP="00AF2B97">
      <w:pPr>
        <w:jc w:val="both"/>
        <w:rPr>
          <w:strike/>
        </w:rPr>
      </w:pPr>
    </w:p>
    <w:p w14:paraId="3DEAD74F" w14:textId="77777777" w:rsidR="006F3BE5" w:rsidRDefault="00541445" w:rsidP="00AF2B97">
      <w:pPr>
        <w:jc w:val="both"/>
      </w:pPr>
      <w:r w:rsidRPr="00297269">
        <w:t xml:space="preserve">Dans les cas les plus simples (entreprise unique, pas de groupement et pas de sous-traitant), il est possible de présenter la candidature avec la seule annexe </w:t>
      </w:r>
      <w:r w:rsidR="00297269" w:rsidRPr="008A0757">
        <w:t xml:space="preserve">ADC </w:t>
      </w:r>
      <w:r w:rsidR="006F3BE5" w:rsidRPr="006F3BE5">
        <w:rPr>
          <w:i/>
          <w:iCs/>
        </w:rPr>
        <w:t xml:space="preserve">GPM-G SG 25-03 PESEE </w:t>
      </w:r>
      <w:proofErr w:type="gramStart"/>
      <w:r w:rsidR="006F3BE5" w:rsidRPr="006F3BE5">
        <w:rPr>
          <w:i/>
          <w:iCs/>
        </w:rPr>
        <w:t>RX</w:t>
      </w:r>
      <w:r w:rsidR="006F3BE5" w:rsidRPr="00297269">
        <w:t xml:space="preserve"> </w:t>
      </w:r>
      <w:r w:rsidR="006F3BE5">
        <w:t>.</w:t>
      </w:r>
      <w:proofErr w:type="gramEnd"/>
    </w:p>
    <w:p w14:paraId="206390C3" w14:textId="366E3B6F" w:rsidR="00541445" w:rsidRPr="00297269" w:rsidRDefault="00541445" w:rsidP="00AF2B97">
      <w:pPr>
        <w:jc w:val="both"/>
      </w:pPr>
      <w:r w:rsidRPr="00297269">
        <w:t>Les candidats seront invités ensuite à régulariser la candidature par la fourniture des engagements et déclarations présentes dans les documents DC1 et DC2.</w:t>
      </w:r>
    </w:p>
    <w:p w14:paraId="6F0E5791" w14:textId="77777777" w:rsidR="00541445" w:rsidRPr="00D06DD8" w:rsidRDefault="00541445" w:rsidP="00993119">
      <w:pPr>
        <w:rPr>
          <w:strike/>
        </w:rPr>
      </w:pPr>
    </w:p>
    <w:p w14:paraId="0F617026" w14:textId="51308D9D" w:rsidR="00993119" w:rsidRPr="00297269" w:rsidRDefault="00993119" w:rsidP="00993119">
      <w:pPr>
        <w:pStyle w:val="Titre3"/>
      </w:pPr>
      <w:bookmarkStart w:id="70" w:name="_Toc193806294"/>
      <w:bookmarkStart w:id="71" w:name="_Toc194332091"/>
      <w:r w:rsidRPr="00297269">
        <w:t>Précisions sur la sous-traitance</w:t>
      </w:r>
      <w:bookmarkEnd w:id="70"/>
      <w:bookmarkEnd w:id="71"/>
      <w:r w:rsidRPr="00297269">
        <w:t xml:space="preserve"> </w:t>
      </w:r>
    </w:p>
    <w:p w14:paraId="28181E33" w14:textId="77777777" w:rsidR="00993119" w:rsidRPr="00D06DD8" w:rsidRDefault="00993119" w:rsidP="00993119">
      <w:pPr>
        <w:rPr>
          <w:strike/>
        </w:rPr>
      </w:pPr>
    </w:p>
    <w:p w14:paraId="404B4D70" w14:textId="77777777" w:rsidR="00993119" w:rsidRPr="00297269" w:rsidRDefault="00993119" w:rsidP="00993119">
      <w:pPr>
        <w:pStyle w:val="Titre4"/>
      </w:pPr>
      <w:bookmarkStart w:id="72" w:name="_Toc193806295"/>
      <w:r w:rsidRPr="00297269">
        <w:t>Candidature sous forme de DUME</w:t>
      </w:r>
      <w:bookmarkEnd w:id="72"/>
      <w:r w:rsidRPr="00297269">
        <w:t xml:space="preserve"> </w:t>
      </w:r>
    </w:p>
    <w:p w14:paraId="23E6A365" w14:textId="77777777" w:rsidR="00993119" w:rsidRPr="00D06DD8" w:rsidRDefault="00993119" w:rsidP="00993119">
      <w:pPr>
        <w:ind w:left="720"/>
        <w:rPr>
          <w:strike/>
        </w:rPr>
      </w:pPr>
    </w:p>
    <w:p w14:paraId="62172E22" w14:textId="77777777" w:rsidR="00993119" w:rsidRPr="00297269" w:rsidRDefault="00993119" w:rsidP="00AF2B97">
      <w:pPr>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w:t>
      </w:r>
      <w:r w:rsidRPr="00297269">
        <w:lastRenderedPageBreak/>
        <w:t xml:space="preserve">informations des sections A et B de la partie II ainsi que celles de la partie III et, le cas échéant, les parties IV et V. </w:t>
      </w:r>
    </w:p>
    <w:p w14:paraId="2E51C364" w14:textId="77777777" w:rsidR="00993119" w:rsidRPr="00297269" w:rsidRDefault="00993119" w:rsidP="00AF2B97">
      <w:pPr>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AF2B97">
      <w:pPr>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22C4862A" w14:textId="265EA940" w:rsidR="00993119" w:rsidRPr="00297269" w:rsidRDefault="00993119" w:rsidP="00AF2B97">
      <w:pPr>
        <w:pStyle w:val="Titre4"/>
      </w:pPr>
      <w:r w:rsidRPr="00297269">
        <w:t xml:space="preserve"> </w:t>
      </w:r>
      <w:bookmarkStart w:id="73" w:name="_Toc193806296"/>
      <w:r w:rsidRPr="00297269">
        <w:t>Autre forme de candidature</w:t>
      </w:r>
      <w:bookmarkEnd w:id="73"/>
      <w:r w:rsidRPr="00297269">
        <w:t xml:space="preserve"> </w:t>
      </w:r>
    </w:p>
    <w:p w14:paraId="685BB8A5" w14:textId="77777777" w:rsidR="00993119" w:rsidRPr="00297269" w:rsidRDefault="00993119" w:rsidP="00AF2B97">
      <w:pPr>
        <w:jc w:val="both"/>
      </w:pPr>
    </w:p>
    <w:p w14:paraId="21C78568" w14:textId="77777777" w:rsidR="00993119" w:rsidRPr="00297269" w:rsidRDefault="00993119" w:rsidP="00AF2B97">
      <w:pPr>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6B2FF43A" w14:textId="6B3B3A01" w:rsidR="00541445" w:rsidRPr="00297269" w:rsidRDefault="00541445" w:rsidP="00AF2B97">
      <w:pPr>
        <w:pStyle w:val="Titre3"/>
      </w:pPr>
      <w:bookmarkStart w:id="74" w:name="_Toc160740189"/>
      <w:bookmarkStart w:id="75" w:name="_Toc193806297"/>
      <w:bookmarkStart w:id="76" w:name="_Toc194332092"/>
      <w:r w:rsidRPr="00297269">
        <w:t>Plan de nommage des fichiers</w:t>
      </w:r>
      <w:bookmarkEnd w:id="74"/>
      <w:bookmarkEnd w:id="75"/>
      <w:bookmarkEnd w:id="76"/>
    </w:p>
    <w:p w14:paraId="06CE3F5C" w14:textId="77777777" w:rsidR="00297269" w:rsidRDefault="00297269" w:rsidP="00AF2B97">
      <w:pPr>
        <w:jc w:val="both"/>
      </w:pPr>
    </w:p>
    <w:p w14:paraId="29B95127" w14:textId="6DCDAF62" w:rsidR="00541445" w:rsidRPr="00297269" w:rsidRDefault="00541445" w:rsidP="00AF2B97">
      <w:pPr>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41445"/>
    <w:tbl>
      <w:tblPr>
        <w:tblStyle w:val="Grilledutableau"/>
        <w:tblW w:w="0" w:type="auto"/>
        <w:tblInd w:w="644" w:type="dxa"/>
        <w:tblLook w:val="04A0" w:firstRow="1" w:lastRow="0" w:firstColumn="1" w:lastColumn="0" w:noHBand="0" w:noVBand="1"/>
      </w:tblPr>
      <w:tblGrid>
        <w:gridCol w:w="3981"/>
        <w:gridCol w:w="3302"/>
      </w:tblGrid>
      <w:tr w:rsidR="00541445" w:rsidRPr="00297269" w14:paraId="3123D18D" w14:textId="77777777" w:rsidTr="007F4924">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7F4924">
        <w:tc>
          <w:tcPr>
            <w:tcW w:w="3981" w:type="dxa"/>
          </w:tcPr>
          <w:p w14:paraId="462AEEF4" w14:textId="77777777" w:rsidR="00541445" w:rsidRPr="00297269" w:rsidRDefault="00541445">
            <w:pPr>
              <w:pStyle w:val="Paragraphedeliste"/>
              <w:keepLines/>
              <w:numPr>
                <w:ilvl w:val="0"/>
                <w:numId w:val="16"/>
              </w:numPr>
              <w:suppressAutoHyphens/>
              <w:spacing w:after="0"/>
              <w:textAlignment w:val="baseline"/>
            </w:pPr>
            <w:r w:rsidRPr="00297269">
              <w:t>La lettre de candidature, imprimé DC1. (Les candidats peuvent télécharger le DC1 et le DC2 sur le site Internet du Ministère des Finances et de l’Economie (</w:t>
            </w:r>
            <w:hyperlink r:id="rId8">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7F4924">
        <w:tc>
          <w:tcPr>
            <w:tcW w:w="3981" w:type="dxa"/>
          </w:tcPr>
          <w:p w14:paraId="188A7995" w14:textId="77777777" w:rsidR="00541445" w:rsidRPr="00297269" w:rsidRDefault="00541445">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7F4924">
        <w:tc>
          <w:tcPr>
            <w:tcW w:w="3981" w:type="dxa"/>
          </w:tcPr>
          <w:p w14:paraId="71552303" w14:textId="77777777" w:rsidR="00541445" w:rsidRPr="00297269" w:rsidRDefault="00541445">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7F4924">
        <w:tc>
          <w:tcPr>
            <w:tcW w:w="3981" w:type="dxa"/>
          </w:tcPr>
          <w:p w14:paraId="67D09CA5" w14:textId="39AADF09" w:rsidR="00541445" w:rsidRPr="00297269" w:rsidRDefault="00541445">
            <w:pPr>
              <w:pStyle w:val="Paragraphedeliste"/>
              <w:keepLines/>
              <w:numPr>
                <w:ilvl w:val="0"/>
                <w:numId w:val="16"/>
              </w:numPr>
              <w:suppressAutoHyphens/>
              <w:spacing w:after="0"/>
              <w:textAlignment w:val="baseline"/>
            </w:pPr>
            <w:r w:rsidRPr="00297269">
              <w:rPr>
                <w:spacing w:val="-1"/>
              </w:rPr>
              <w:lastRenderedPageBreak/>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r w:rsidR="00AF2B97" w:rsidRPr="00297269">
              <w:rPr>
                <w:spacing w:val="-56"/>
              </w:rPr>
              <w:t>s</w:t>
            </w:r>
            <w:r w:rsidRPr="00297269">
              <w:t>,</w:t>
            </w:r>
            <w:r w:rsidR="00AF2B97">
              <w:t>imilaires</w:t>
            </w:r>
            <w:proofErr w:type="spell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7F4924">
        <w:tc>
          <w:tcPr>
            <w:tcW w:w="3981" w:type="dxa"/>
          </w:tcPr>
          <w:p w14:paraId="22A2600D" w14:textId="2548CB73" w:rsidR="00541445" w:rsidRPr="00297269" w:rsidRDefault="00541445">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w:t>
            </w:r>
            <w:r w:rsidR="003F7CE6">
              <w:t>,</w:t>
            </w:r>
            <w:r w:rsidRPr="00297269">
              <w:t xml:space="preserve"> CC1 à CC</w:t>
            </w:r>
            <w:r w:rsidR="00062E4B">
              <w:t>3</w:t>
            </w:r>
            <w:r w:rsidRPr="00297269">
              <w:rPr>
                <w:spacing w:val="3"/>
              </w:rPr>
              <w:t xml:space="preserve">, pour les membres du groupement, </w:t>
            </w:r>
          </w:p>
        </w:tc>
        <w:tc>
          <w:tcPr>
            <w:tcW w:w="3302" w:type="dxa"/>
          </w:tcPr>
          <w:p w14:paraId="4A4BA405" w14:textId="41FE80E8" w:rsidR="00541445" w:rsidRPr="00297269" w:rsidRDefault="00541445" w:rsidP="007F4924">
            <w:pPr>
              <w:pStyle w:val="Paragraphedeliste"/>
              <w:numPr>
                <w:ilvl w:val="0"/>
                <w:numId w:val="0"/>
              </w:numPr>
              <w:ind w:left="644"/>
              <w:jc w:val="left"/>
            </w:pPr>
            <w:r w:rsidRPr="00297269">
              <w:rPr>
                <w:rFonts w:eastAsia="Times New Roman" w:cs="Times New Roman"/>
              </w:rPr>
              <w:t>CC</w:t>
            </w:r>
            <w:r w:rsidR="003F7CE6">
              <w:rPr>
                <w:rFonts w:eastAsia="Times New Roman" w:cs="Times New Roman"/>
              </w:rPr>
              <w:t>1</w:t>
            </w:r>
            <w:r w:rsidRPr="00297269">
              <w:rPr>
                <w:rFonts w:eastAsia="Times New Roman" w:cs="Times New Roman"/>
              </w:rPr>
              <w:t xml:space="preserve">_nom ou </w:t>
            </w:r>
            <w:proofErr w:type="spellStart"/>
            <w:r w:rsidRPr="00297269">
              <w:rPr>
                <w:rFonts w:eastAsia="Times New Roman" w:cs="Times New Roman"/>
              </w:rPr>
              <w:t>ADC_nom</w:t>
            </w:r>
            <w:proofErr w:type="spellEnd"/>
          </w:p>
        </w:tc>
      </w:tr>
      <w:tr w:rsidR="00541445" w:rsidRPr="00297269" w14:paraId="20EA3859" w14:textId="77777777" w:rsidTr="007F4924">
        <w:tc>
          <w:tcPr>
            <w:tcW w:w="3981" w:type="dxa"/>
          </w:tcPr>
          <w:p w14:paraId="7DBA3266" w14:textId="77777777" w:rsidR="00541445" w:rsidRPr="00297269" w:rsidRDefault="00541445">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3A444B83" w14:textId="682D3A93" w:rsidR="00993119" w:rsidRPr="00297269" w:rsidRDefault="00993119" w:rsidP="00541445">
      <w:pPr>
        <w:pStyle w:val="Titre2"/>
      </w:pPr>
      <w:bookmarkStart w:id="77" w:name="_Toc465243686"/>
      <w:r w:rsidRPr="00297269">
        <w:t xml:space="preserve"> </w:t>
      </w:r>
      <w:bookmarkStart w:id="78" w:name="_Toc193806298"/>
      <w:bookmarkStart w:id="79" w:name="_Toc194332093"/>
      <w:r w:rsidRPr="00297269">
        <w:t>Dossier d’offre</w:t>
      </w:r>
      <w:bookmarkEnd w:id="77"/>
      <w:bookmarkEnd w:id="78"/>
      <w:bookmarkEnd w:id="79"/>
    </w:p>
    <w:p w14:paraId="6911BBED" w14:textId="77777777" w:rsidR="00993119" w:rsidRPr="00297269" w:rsidRDefault="00993119" w:rsidP="00993119"/>
    <w:p w14:paraId="372FE771" w14:textId="77777777" w:rsidR="00B44C1A" w:rsidRPr="00B44C1A" w:rsidRDefault="00B44C1A" w:rsidP="00B44C1A">
      <w:pPr>
        <w:spacing w:after="120"/>
        <w:rPr>
          <w:lang w:val="fr-BE"/>
        </w:rPr>
      </w:pPr>
      <w:r w:rsidRPr="00B44C1A">
        <w:rPr>
          <w:lang w:val="fr-BE"/>
        </w:rPr>
        <w:t>Le dossier de l'offre doit être soumis en même temps que celui de la candidature.</w:t>
      </w:r>
    </w:p>
    <w:p w14:paraId="4FCC13CE" w14:textId="73358591" w:rsidR="00993119" w:rsidRPr="00297269" w:rsidRDefault="00993119" w:rsidP="00993119">
      <w:pPr>
        <w:spacing w:after="120"/>
      </w:pPr>
      <w:r w:rsidRPr="00297269">
        <w:t xml:space="preserve">Le pli remis par les candidats </w:t>
      </w:r>
      <w:r w:rsidR="002467E2" w:rsidRPr="00297269">
        <w:t xml:space="preserve">devra </w:t>
      </w:r>
      <w:r w:rsidRPr="00297269">
        <w:t>contenir :</w:t>
      </w:r>
    </w:p>
    <w:p w14:paraId="0100A783" w14:textId="3ED79709" w:rsidR="00993119" w:rsidRPr="00297269" w:rsidRDefault="00993119">
      <w:pPr>
        <w:numPr>
          <w:ilvl w:val="0"/>
          <w:numId w:val="7"/>
        </w:numPr>
        <w:spacing w:after="0" w:line="240" w:lineRule="auto"/>
        <w:jc w:val="both"/>
        <w:rPr>
          <w:sz w:val="18"/>
        </w:rPr>
      </w:pPr>
      <w:r w:rsidRPr="00297269">
        <w:t>L’</w:t>
      </w:r>
      <w:r w:rsidRPr="00297269">
        <w:rPr>
          <w:b/>
        </w:rPr>
        <w:t xml:space="preserve">acte d’engagement </w:t>
      </w:r>
      <w:r w:rsidRPr="00297269">
        <w:t xml:space="preserve">(AE) complété </w:t>
      </w:r>
    </w:p>
    <w:p w14:paraId="1126EFA9" w14:textId="77777777" w:rsidR="00993119" w:rsidRPr="00297269" w:rsidRDefault="00993119">
      <w:pPr>
        <w:numPr>
          <w:ilvl w:val="0"/>
          <w:numId w:val="7"/>
        </w:numPr>
        <w:spacing w:after="0" w:line="240" w:lineRule="auto"/>
        <w:jc w:val="both"/>
        <w:rPr>
          <w:b/>
        </w:rPr>
      </w:pPr>
      <w:r w:rsidRPr="00297269">
        <w:rPr>
          <w:b/>
        </w:rPr>
        <w:t>Les annexes nécessaires à l’analyse des offres :</w:t>
      </w:r>
    </w:p>
    <w:p w14:paraId="0674F947" w14:textId="17237C12" w:rsidR="006A643F" w:rsidRPr="005C0F11" w:rsidRDefault="006A643F">
      <w:pPr>
        <w:widowControl w:val="0"/>
        <w:numPr>
          <w:ilvl w:val="1"/>
          <w:numId w:val="7"/>
        </w:numPr>
        <w:tabs>
          <w:tab w:val="left" w:pos="0"/>
        </w:tabs>
        <w:spacing w:after="0" w:line="276" w:lineRule="auto"/>
        <w:jc w:val="both"/>
        <w:rPr>
          <w:rFonts w:cs="Tahoma"/>
          <w:snapToGrid w:val="0"/>
        </w:rPr>
      </w:pPr>
      <w:r w:rsidRPr="005C0F11">
        <w:rPr>
          <w:rFonts w:cs="Tahoma"/>
          <w:snapToGrid w:val="0"/>
        </w:rPr>
        <w:t xml:space="preserve">Annexe </w:t>
      </w:r>
      <w:r w:rsidR="00D875A3" w:rsidRPr="005C0F11">
        <w:rPr>
          <w:rFonts w:cs="Tahoma"/>
          <w:snapToGrid w:val="0"/>
        </w:rPr>
        <w:t>conformité</w:t>
      </w:r>
      <w:r w:rsidRPr="005C0F11">
        <w:rPr>
          <w:rFonts w:cs="Tahoma"/>
          <w:snapToGrid w:val="0"/>
        </w:rPr>
        <w:t xml:space="preserve"> : </w:t>
      </w:r>
      <w:r w:rsidR="00B44C1A" w:rsidRPr="005C0F11">
        <w:rPr>
          <w:rFonts w:cs="Tahoma"/>
          <w:snapToGrid w:val="0"/>
        </w:rPr>
        <w:t>B</w:t>
      </w:r>
      <w:r w:rsidRPr="005C0F11">
        <w:rPr>
          <w:rFonts w:cs="Tahoma"/>
          <w:snapToGrid w:val="0"/>
        </w:rPr>
        <w:t xml:space="preserve">ordereau </w:t>
      </w:r>
      <w:r w:rsidR="00B44C1A" w:rsidRPr="005C0F11">
        <w:rPr>
          <w:rFonts w:cs="Tahoma"/>
          <w:snapToGrid w:val="0"/>
        </w:rPr>
        <w:t>de différence de valeur à la charge du GPMG</w:t>
      </w:r>
      <w:r w:rsidRPr="005C0F11">
        <w:rPr>
          <w:rFonts w:cs="Tahoma"/>
          <w:snapToGrid w:val="0"/>
        </w:rPr>
        <w:t xml:space="preserve">  </w:t>
      </w:r>
    </w:p>
    <w:p w14:paraId="508BC706" w14:textId="06E38A4F" w:rsidR="006A643F" w:rsidRPr="005C0F11" w:rsidRDefault="006A643F">
      <w:pPr>
        <w:widowControl w:val="0"/>
        <w:numPr>
          <w:ilvl w:val="1"/>
          <w:numId w:val="7"/>
        </w:numPr>
        <w:tabs>
          <w:tab w:val="left" w:pos="0"/>
        </w:tabs>
        <w:spacing w:after="0" w:line="276" w:lineRule="auto"/>
        <w:jc w:val="both"/>
        <w:rPr>
          <w:rFonts w:cs="Tahoma"/>
          <w:snapToGrid w:val="0"/>
        </w:rPr>
      </w:pPr>
      <w:r w:rsidRPr="005C0F11">
        <w:rPr>
          <w:rFonts w:cs="Tahoma"/>
          <w:snapToGrid w:val="0"/>
        </w:rPr>
        <w:t xml:space="preserve">Annexe </w:t>
      </w:r>
      <w:r w:rsidR="00D875A3" w:rsidRPr="005C0F11">
        <w:rPr>
          <w:rFonts w:cs="Tahoma"/>
          <w:snapToGrid w:val="0"/>
        </w:rPr>
        <w:t>prix</w:t>
      </w:r>
      <w:r w:rsidRPr="005C0F11">
        <w:rPr>
          <w:rFonts w:cs="Tahoma"/>
          <w:snapToGrid w:val="0"/>
        </w:rPr>
        <w:t xml:space="preserve"> : </w:t>
      </w:r>
      <w:r w:rsidRPr="005C0F11">
        <w:t xml:space="preserve">Bordereau des Prix Unitaires (BPU)  </w:t>
      </w:r>
    </w:p>
    <w:p w14:paraId="577BB1A0" w14:textId="396AD8BE" w:rsidR="002155A1" w:rsidRPr="005C0F11" w:rsidRDefault="006A643F">
      <w:pPr>
        <w:widowControl w:val="0"/>
        <w:numPr>
          <w:ilvl w:val="1"/>
          <w:numId w:val="7"/>
        </w:numPr>
        <w:tabs>
          <w:tab w:val="left" w:pos="0"/>
        </w:tabs>
        <w:spacing w:after="0" w:line="276" w:lineRule="auto"/>
        <w:jc w:val="both"/>
        <w:rPr>
          <w:rFonts w:cs="Tahoma"/>
        </w:rPr>
      </w:pPr>
      <w:r w:rsidRPr="005C0F11">
        <w:t xml:space="preserve">Annexe </w:t>
      </w:r>
      <w:r w:rsidR="00D875A3" w:rsidRPr="005C0F11">
        <w:t>valeur technique</w:t>
      </w:r>
      <w:r w:rsidRPr="005C0F11">
        <w:t> : Bordereau de réponse au critère « valeur</w:t>
      </w:r>
      <w:r w:rsidR="00B44C1A" w:rsidRPr="005C0F11">
        <w:t xml:space="preserve">s internes </w:t>
      </w:r>
      <w:r w:rsidRPr="005C0F11">
        <w:t>»</w:t>
      </w:r>
    </w:p>
    <w:p w14:paraId="527F32C1" w14:textId="6E04AF4A" w:rsidR="006A643F" w:rsidRPr="005C0F11" w:rsidRDefault="006A643F">
      <w:pPr>
        <w:widowControl w:val="0"/>
        <w:numPr>
          <w:ilvl w:val="1"/>
          <w:numId w:val="7"/>
        </w:numPr>
        <w:tabs>
          <w:tab w:val="left" w:pos="0"/>
        </w:tabs>
        <w:spacing w:after="0" w:line="276" w:lineRule="auto"/>
        <w:jc w:val="both"/>
        <w:rPr>
          <w:rFonts w:cs="Tahoma"/>
        </w:rPr>
      </w:pPr>
      <w:r w:rsidRPr="005C0F11">
        <w:rPr>
          <w:rFonts w:cs="Tahoma"/>
        </w:rPr>
        <w:t xml:space="preserve">Annexe </w:t>
      </w:r>
      <w:r w:rsidR="00D875A3" w:rsidRPr="005C0F11">
        <w:rPr>
          <w:rFonts w:cs="Tahoma"/>
        </w:rPr>
        <w:t>valeur environnementale</w:t>
      </w:r>
      <w:r w:rsidRPr="005C0F11">
        <w:rPr>
          <w:rFonts w:cs="Tahoma"/>
        </w:rPr>
        <w:t xml:space="preserve"> : bordereau de réponse au critère « Aspects </w:t>
      </w:r>
      <w:r w:rsidR="00B44C1A" w:rsidRPr="005C0F11">
        <w:rPr>
          <w:rFonts w:cs="Tahoma"/>
        </w:rPr>
        <w:t>environnementaux</w:t>
      </w:r>
      <w:r w:rsidRPr="005C0F11">
        <w:rPr>
          <w:rFonts w:cs="Tahoma"/>
        </w:rPr>
        <w:t xml:space="preserve"> du projet ».</w:t>
      </w:r>
    </w:p>
    <w:p w14:paraId="027666D9" w14:textId="719421EB" w:rsidR="005C0F11" w:rsidRPr="005C0F11" w:rsidRDefault="005C0F11">
      <w:pPr>
        <w:widowControl w:val="0"/>
        <w:numPr>
          <w:ilvl w:val="1"/>
          <w:numId w:val="7"/>
        </w:numPr>
        <w:tabs>
          <w:tab w:val="left" w:pos="0"/>
        </w:tabs>
        <w:spacing w:after="0" w:line="276" w:lineRule="auto"/>
        <w:jc w:val="both"/>
        <w:rPr>
          <w:rFonts w:cs="Tahoma"/>
        </w:rPr>
      </w:pPr>
      <w:r w:rsidRPr="005C0F11">
        <w:rPr>
          <w:rFonts w:cs="Tahoma"/>
        </w:rPr>
        <w:t>Annexe MT : mémoire technique.</w:t>
      </w:r>
    </w:p>
    <w:p w14:paraId="6E5A1A31" w14:textId="77777777" w:rsidR="002155A1" w:rsidRDefault="002155A1" w:rsidP="00B44C1A">
      <w:pPr>
        <w:spacing w:after="120"/>
        <w:rPr>
          <w:b/>
          <w:bCs/>
          <w:color w:val="FF0000"/>
        </w:rPr>
      </w:pPr>
    </w:p>
    <w:p w14:paraId="4C359B42" w14:textId="7BEA80BF" w:rsidR="00993119" w:rsidRPr="00A503DF" w:rsidRDefault="00993119" w:rsidP="00B44C1A">
      <w:pPr>
        <w:spacing w:after="120"/>
        <w:rPr>
          <w:b/>
          <w:bCs/>
          <w:sz w:val="18"/>
        </w:rPr>
      </w:pPr>
      <w:r w:rsidRPr="00A503DF">
        <w:rPr>
          <w:b/>
          <w:bCs/>
          <w:sz w:val="18"/>
        </w:rPr>
        <w:t>Seules les informations reprises dans cette annexe seront prises en compte pour la notation des critères. En particulier, la mention « voir annexe », « voir document joint » ou « voir mémoire technique » ne sera pas prise en compte.</w:t>
      </w:r>
    </w:p>
    <w:p w14:paraId="3F920DB7" w14:textId="77777777" w:rsidR="00993119" w:rsidRDefault="00993119" w:rsidP="002155A1">
      <w:pPr>
        <w:spacing w:after="0" w:line="240" w:lineRule="auto"/>
        <w:jc w:val="both"/>
      </w:pPr>
      <w:r w:rsidRPr="00297269">
        <w:t xml:space="preserve">Un </w:t>
      </w:r>
      <w:r w:rsidRPr="00297269">
        <w:rPr>
          <w:b/>
        </w:rPr>
        <w:t>mémoire technique</w:t>
      </w:r>
      <w:r w:rsidRPr="00297269">
        <w:t xml:space="preserve"> indiquant l’ensemble des dispositions prises par le candidat pour répondre aux exigences des pièces du marché.</w:t>
      </w:r>
    </w:p>
    <w:p w14:paraId="6707012F" w14:textId="77777777" w:rsidR="002155A1" w:rsidRPr="00297269" w:rsidRDefault="002155A1" w:rsidP="002155A1">
      <w:pPr>
        <w:spacing w:after="0" w:line="240" w:lineRule="auto"/>
        <w:ind w:left="720"/>
        <w:jc w:val="both"/>
      </w:pPr>
    </w:p>
    <w:p w14:paraId="21C8BE7E" w14:textId="12C54BBB" w:rsidR="00993119" w:rsidRPr="00A503DF" w:rsidRDefault="00993119" w:rsidP="00AA3E0F">
      <w:pPr>
        <w:rPr>
          <w:b/>
          <w:bCs/>
          <w:sz w:val="18"/>
        </w:rPr>
      </w:pPr>
      <w:r w:rsidRPr="00A503DF">
        <w:rPr>
          <w:b/>
          <w:bCs/>
          <w:sz w:val="18"/>
        </w:rPr>
        <w:t xml:space="preserve">Les informations présentes dans le mémoire technique </w:t>
      </w:r>
      <w:r w:rsidRPr="00A503DF">
        <w:rPr>
          <w:b/>
          <w:bCs/>
          <w:sz w:val="18"/>
          <w:u w:val="single"/>
        </w:rPr>
        <w:t xml:space="preserve">ne sont pas prises en compte </w:t>
      </w:r>
      <w:r w:rsidRPr="00A503DF">
        <w:rPr>
          <w:b/>
          <w:bCs/>
          <w:sz w:val="18"/>
        </w:rPr>
        <w:t>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43B1406E" w14:textId="40A28F50" w:rsidR="00993119" w:rsidRPr="00297269" w:rsidRDefault="00993119" w:rsidP="00EE06E5">
      <w:pPr>
        <w:jc w:val="both"/>
      </w:pPr>
      <w:r w:rsidRPr="00297269">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297269" w:rsidRDefault="00993119" w:rsidP="00AF2B97">
      <w:pPr>
        <w:jc w:val="both"/>
      </w:pPr>
      <w:r w:rsidRPr="00297269">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26D3D60A" w14:textId="698CE115" w:rsidR="00B35DC6" w:rsidRDefault="00B35DC6" w:rsidP="00B35DC6">
      <w:pPr>
        <w:pStyle w:val="Titre3"/>
      </w:pPr>
      <w:bookmarkStart w:id="80" w:name="_Toc160740199"/>
      <w:bookmarkStart w:id="81" w:name="_Toc193806299"/>
      <w:bookmarkStart w:id="82" w:name="_Toc194332094"/>
      <w:r w:rsidRPr="00297269">
        <w:t>Plan de nommage des fichiers</w:t>
      </w:r>
      <w:bookmarkEnd w:id="80"/>
      <w:bookmarkEnd w:id="81"/>
      <w:bookmarkEnd w:id="82"/>
    </w:p>
    <w:p w14:paraId="5C02914B" w14:textId="77777777" w:rsidR="00AF2B97" w:rsidRPr="00AF2B97" w:rsidRDefault="00AF2B97" w:rsidP="00AF2B97">
      <w:pPr>
        <w:rPr>
          <w:lang w:eastAsia="fr-FR"/>
        </w:rPr>
      </w:pPr>
    </w:p>
    <w:p w14:paraId="27C6FAB4" w14:textId="77777777" w:rsidR="00B35DC6" w:rsidRPr="00297269" w:rsidRDefault="00B35DC6" w:rsidP="002155A1">
      <w:pPr>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644" w:type="dxa"/>
        <w:tblLook w:val="04A0" w:firstRow="1" w:lastRow="0" w:firstColumn="1" w:lastColumn="0" w:noHBand="0" w:noVBand="1"/>
      </w:tblPr>
      <w:tblGrid>
        <w:gridCol w:w="3981"/>
        <w:gridCol w:w="3302"/>
      </w:tblGrid>
      <w:tr w:rsidR="00B35DC6" w:rsidRPr="00297269" w14:paraId="46AD19CA" w14:textId="77777777" w:rsidTr="007F4924">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7F4924">
        <w:tc>
          <w:tcPr>
            <w:tcW w:w="3981" w:type="dxa"/>
          </w:tcPr>
          <w:p w14:paraId="79C32FF3" w14:textId="552BC825" w:rsidR="00B35DC6" w:rsidRPr="002B7EDC" w:rsidRDefault="00B35DC6">
            <w:pPr>
              <w:pStyle w:val="Paragraphedeliste"/>
              <w:keepLines/>
              <w:numPr>
                <w:ilvl w:val="0"/>
                <w:numId w:val="16"/>
              </w:numPr>
              <w:suppressAutoHyphens/>
              <w:spacing w:after="0"/>
              <w:textAlignment w:val="baseline"/>
            </w:pPr>
            <w:r w:rsidRPr="002B7EDC">
              <w:rPr>
                <w:b/>
              </w:rPr>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6F08061" w14:textId="77777777" w:rsidTr="007F4924">
        <w:tc>
          <w:tcPr>
            <w:tcW w:w="3981" w:type="dxa"/>
          </w:tcPr>
          <w:p w14:paraId="32C9CD07" w14:textId="77777777" w:rsidR="00B35DC6" w:rsidRPr="002B7EDC" w:rsidRDefault="00B35DC6">
            <w:pPr>
              <w:pStyle w:val="Paragraphedeliste"/>
              <w:keepLines/>
              <w:numPr>
                <w:ilvl w:val="0"/>
                <w:numId w:val="16"/>
              </w:numPr>
              <w:suppressAutoHyphens/>
              <w:spacing w:after="0"/>
              <w:textAlignment w:val="baseline"/>
            </w:pPr>
            <w:r w:rsidRPr="002B7EDC">
              <w:t xml:space="preserve">Le Cahier des Clauses Administratives Particulières </w:t>
            </w:r>
          </w:p>
        </w:tc>
        <w:tc>
          <w:tcPr>
            <w:tcW w:w="3302" w:type="dxa"/>
          </w:tcPr>
          <w:p w14:paraId="02CB5618" w14:textId="77777777" w:rsidR="00B35DC6" w:rsidRDefault="00B35DC6" w:rsidP="007F4924">
            <w:pPr>
              <w:pStyle w:val="Paragraphedeliste"/>
              <w:numPr>
                <w:ilvl w:val="0"/>
                <w:numId w:val="0"/>
              </w:numPr>
              <w:ind w:left="644"/>
              <w:jc w:val="left"/>
            </w:pPr>
          </w:p>
          <w:p w14:paraId="4DB2944F" w14:textId="77777777" w:rsidR="00B35DC6" w:rsidRPr="002B7EDC" w:rsidRDefault="00B35DC6" w:rsidP="007F4924">
            <w:pPr>
              <w:pStyle w:val="Paragraphedeliste"/>
              <w:numPr>
                <w:ilvl w:val="0"/>
                <w:numId w:val="0"/>
              </w:numPr>
              <w:ind w:left="644"/>
              <w:jc w:val="left"/>
            </w:pPr>
            <w:proofErr w:type="spellStart"/>
            <w:r>
              <w:t>CCAP_nom</w:t>
            </w:r>
            <w:proofErr w:type="spellEnd"/>
          </w:p>
        </w:tc>
      </w:tr>
      <w:tr w:rsidR="00B35DC6" w:rsidRPr="002B7EDC" w14:paraId="3133CEC4" w14:textId="77777777" w:rsidTr="007F4924">
        <w:tc>
          <w:tcPr>
            <w:tcW w:w="3981" w:type="dxa"/>
          </w:tcPr>
          <w:p w14:paraId="6379E65F" w14:textId="1C9A47A7" w:rsidR="00B35DC6" w:rsidRPr="002B7EDC" w:rsidRDefault="00B35DC6">
            <w:pPr>
              <w:pStyle w:val="Paragraphedeliste"/>
              <w:keepLines/>
              <w:numPr>
                <w:ilvl w:val="0"/>
                <w:numId w:val="16"/>
              </w:numPr>
              <w:suppressAutoHyphens/>
              <w:spacing w:after="0"/>
              <w:textAlignment w:val="baseline"/>
            </w:pPr>
            <w:r w:rsidRPr="002B7EDC">
              <w:t xml:space="preserve">Le Cahier des Clauses Techniques </w:t>
            </w:r>
            <w:r>
              <w:t>Particulières</w:t>
            </w:r>
          </w:p>
        </w:tc>
        <w:tc>
          <w:tcPr>
            <w:tcW w:w="3302" w:type="dxa"/>
          </w:tcPr>
          <w:p w14:paraId="5687C23F" w14:textId="6DCCA4DA" w:rsidR="00B35DC6" w:rsidRPr="002B7EDC" w:rsidRDefault="00B35DC6" w:rsidP="007F4924">
            <w:pPr>
              <w:pStyle w:val="Paragraphedeliste"/>
              <w:numPr>
                <w:ilvl w:val="0"/>
                <w:numId w:val="0"/>
              </w:numPr>
              <w:ind w:left="644"/>
              <w:jc w:val="left"/>
            </w:pPr>
            <w:proofErr w:type="spellStart"/>
            <w:r>
              <w:t>CCTP_nom</w:t>
            </w:r>
            <w:proofErr w:type="spellEnd"/>
          </w:p>
        </w:tc>
      </w:tr>
      <w:tr w:rsidR="00B35DC6" w:rsidRPr="002B7EDC" w14:paraId="55215E67" w14:textId="77777777" w:rsidTr="007F4924">
        <w:tc>
          <w:tcPr>
            <w:tcW w:w="3981" w:type="dxa"/>
          </w:tcPr>
          <w:p w14:paraId="2B9013EA" w14:textId="4C1AC149" w:rsidR="00B35DC6" w:rsidRPr="002B7EDC" w:rsidRDefault="00B35DC6">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7F4924">
        <w:tc>
          <w:tcPr>
            <w:tcW w:w="3981" w:type="dxa"/>
          </w:tcPr>
          <w:p w14:paraId="7C2F7BFE" w14:textId="6983F3A3" w:rsidR="00B35DC6" w:rsidRPr="006D70B1" w:rsidRDefault="00B35DC6">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7F4924">
        <w:tc>
          <w:tcPr>
            <w:tcW w:w="3981" w:type="dxa"/>
          </w:tcPr>
          <w:p w14:paraId="4E193A5C" w14:textId="77777777" w:rsidR="00B35DC6" w:rsidRPr="002B7EDC" w:rsidRDefault="00B35DC6">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4E3CB280" w14:textId="1614A22E" w:rsidR="00B35DC6" w:rsidRDefault="00D06DD8" w:rsidP="002155A1">
      <w:pPr>
        <w:jc w:val="both"/>
      </w:pPr>
      <w:r>
        <w:t>Aucun autre document n’est requis ni souhaité.</w:t>
      </w:r>
    </w:p>
    <w:p w14:paraId="6079E47D" w14:textId="77777777" w:rsidR="00B35DC6" w:rsidRPr="00A03A89" w:rsidRDefault="00B35DC6" w:rsidP="00993119"/>
    <w:p w14:paraId="78F7DB7E" w14:textId="2700D7F1" w:rsidR="00993119" w:rsidRPr="00A03A89" w:rsidRDefault="0024001C" w:rsidP="00993119">
      <w:pPr>
        <w:pStyle w:val="Titre2"/>
      </w:pPr>
      <w:bookmarkStart w:id="83" w:name="_Toc193806300"/>
      <w:bookmarkStart w:id="84" w:name="_Toc194332095"/>
      <w:r w:rsidRPr="00A03A89">
        <w:t>Calendrier du projet</w:t>
      </w:r>
      <w:bookmarkEnd w:id="83"/>
      <w:bookmarkEnd w:id="84"/>
    </w:p>
    <w:p w14:paraId="57AC76AB" w14:textId="4E38D5CE" w:rsidR="00993119" w:rsidRPr="00A03A89" w:rsidRDefault="00993119" w:rsidP="00993119"/>
    <w:p w14:paraId="0E516EBE" w14:textId="44BF06C2" w:rsidR="00993119" w:rsidRPr="00A03A89" w:rsidRDefault="00993119" w:rsidP="00993119">
      <w:pPr>
        <w:pStyle w:val="Titre3"/>
      </w:pPr>
      <w:bookmarkStart w:id="85" w:name="_Toc465243688"/>
      <w:bookmarkStart w:id="86" w:name="_Toc193806301"/>
      <w:bookmarkStart w:id="87" w:name="_Toc194332096"/>
      <w:r w:rsidRPr="00A03A89">
        <w:t>Date et heure limite de réception des plis</w:t>
      </w:r>
      <w:bookmarkEnd w:id="85"/>
      <w:r w:rsidRPr="00A03A89">
        <w:t xml:space="preserve"> de candidature</w:t>
      </w:r>
      <w:r w:rsidR="00EE06E5">
        <w:t xml:space="preserve"> et d’offres</w:t>
      </w:r>
      <w:bookmarkEnd w:id="86"/>
      <w:bookmarkEnd w:id="87"/>
    </w:p>
    <w:p w14:paraId="651222B9" w14:textId="77777777" w:rsidR="00993119" w:rsidRPr="00A03A89" w:rsidRDefault="00993119" w:rsidP="00993119"/>
    <w:p w14:paraId="5D5B91DC" w14:textId="2B719C9E" w:rsidR="003F7627" w:rsidRPr="008F6B26" w:rsidRDefault="00993119" w:rsidP="002155A1">
      <w:pPr>
        <w:jc w:val="both"/>
        <w:rPr>
          <w:color w:val="ED0000"/>
        </w:rPr>
      </w:pPr>
      <w:r w:rsidRPr="003F7627">
        <w:t xml:space="preserve">Les candidats devront remettre leur pli </w:t>
      </w:r>
      <w:r w:rsidR="003F7627" w:rsidRPr="003F7627">
        <w:t xml:space="preserve">de candidature </w:t>
      </w:r>
      <w:r w:rsidR="00EE06E5">
        <w:t xml:space="preserve">et d’offres </w:t>
      </w:r>
      <w:r w:rsidR="003F7627" w:rsidRPr="003F7627">
        <w:t xml:space="preserve">avant </w:t>
      </w:r>
      <w:r w:rsidR="003F7627" w:rsidRPr="002155A1">
        <w:t xml:space="preserve">le </w:t>
      </w:r>
      <w:r w:rsidR="00C1294A">
        <w:t>17 juillet 2025 à 1</w:t>
      </w:r>
      <w:r w:rsidR="005902DC">
        <w:t>7</w:t>
      </w:r>
      <w:r w:rsidR="00C1294A">
        <w:t>h30 (heure de Guyane)</w:t>
      </w:r>
      <w:r w:rsidR="005902DC">
        <w:t xml:space="preserve"> soit 12h30 heure de  Paris.</w:t>
      </w:r>
      <w:r w:rsidR="00C1294A">
        <w:t xml:space="preserve"> </w:t>
      </w:r>
    </w:p>
    <w:p w14:paraId="03CAF9CA" w14:textId="643B98A3" w:rsidR="00993119" w:rsidRPr="00A03A89" w:rsidRDefault="00993119" w:rsidP="00993119">
      <w:pPr>
        <w:rPr>
          <w:b/>
          <w:u w:val="single"/>
        </w:rPr>
      </w:pPr>
      <w:r w:rsidRPr="00A03A89">
        <w:t xml:space="preserve"> </w:t>
      </w:r>
    </w:p>
    <w:p w14:paraId="0D2801E1" w14:textId="689F6235" w:rsidR="00993119" w:rsidRPr="00A03A89" w:rsidRDefault="0024001C" w:rsidP="00993119">
      <w:pPr>
        <w:pStyle w:val="Titre3"/>
      </w:pPr>
      <w:bookmarkStart w:id="88" w:name="_Toc465243689"/>
      <w:bookmarkStart w:id="89" w:name="_Toc193806302"/>
      <w:bookmarkStart w:id="90" w:name="_Toc194332097"/>
      <w:r>
        <w:lastRenderedPageBreak/>
        <w:t>Modalités de t</w:t>
      </w:r>
      <w:r w:rsidR="00993119" w:rsidRPr="00A03A89">
        <w:t>ransmission des plis</w:t>
      </w:r>
      <w:bookmarkEnd w:id="88"/>
      <w:r w:rsidR="00993119" w:rsidRPr="00A03A89">
        <w:t> de candidature, puis d’offres</w:t>
      </w:r>
      <w:bookmarkEnd w:id="89"/>
      <w:bookmarkEnd w:id="90"/>
    </w:p>
    <w:p w14:paraId="52DCCA03" w14:textId="77777777" w:rsidR="00993119" w:rsidRPr="00A03A89" w:rsidRDefault="00993119" w:rsidP="00993119"/>
    <w:p w14:paraId="0AD1B327" w14:textId="4E977CC9" w:rsidR="00E27705" w:rsidRPr="008F6B26" w:rsidRDefault="00993119" w:rsidP="002155A1">
      <w:pPr>
        <w:jc w:val="both"/>
        <w:rPr>
          <w:b/>
        </w:rPr>
      </w:pPr>
      <w:r w:rsidRPr="008F6B26">
        <w:rPr>
          <w:b/>
        </w:rPr>
        <w:t>Depuis le 1</w:t>
      </w:r>
      <w:r w:rsidRPr="008F6B26">
        <w:rPr>
          <w:b/>
          <w:vertAlign w:val="superscript"/>
        </w:rPr>
        <w:t>er</w:t>
      </w:r>
      <w:r w:rsidRPr="008F6B26">
        <w:rPr>
          <w:b/>
        </w:rPr>
        <w:t xml:space="preserve"> octobre 2018, les entreprises doivent </w:t>
      </w:r>
      <w:r w:rsidRPr="008F6B26">
        <w:rPr>
          <w:b/>
          <w:u w:val="single"/>
        </w:rPr>
        <w:t>OBLIGATOIREMENT</w:t>
      </w:r>
      <w:r w:rsidRPr="008F6B26">
        <w:rPr>
          <w:b/>
        </w:rPr>
        <w:t xml:space="preserve"> transmettre leur candidature et leur offre par </w:t>
      </w:r>
      <w:r w:rsidRPr="008F6B26">
        <w:rPr>
          <w:b/>
          <w:u w:val="single"/>
        </w:rPr>
        <w:t>voie électronique</w:t>
      </w:r>
      <w:r w:rsidRPr="008F6B26">
        <w:rPr>
          <w:b/>
        </w:rPr>
        <w:t xml:space="preserve"> via la plateforme de dématérialisation</w:t>
      </w:r>
      <w:r w:rsidR="006D70B1" w:rsidRPr="008F6B26">
        <w:rPr>
          <w:b/>
        </w:rPr>
        <w:t>.</w:t>
      </w:r>
      <w:r w:rsidR="00E27705" w:rsidRPr="008F6B26">
        <w:rPr>
          <w:b/>
        </w:rPr>
        <w:t xml:space="preserve"> </w:t>
      </w:r>
    </w:p>
    <w:p w14:paraId="0498F555" w14:textId="115F1739" w:rsidR="00993119" w:rsidRPr="00A03A89" w:rsidRDefault="00993119" w:rsidP="002155A1">
      <w:pPr>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2155A1">
      <w:pPr>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2155A1">
      <w:pPr>
        <w:jc w:val="both"/>
      </w:pPr>
      <w:r w:rsidRPr="00A03A89">
        <w:t xml:space="preserve">Aucun envoi papier, par télécopie ou courriel ne sera accepté. </w:t>
      </w:r>
    </w:p>
    <w:p w14:paraId="1B5E43E0" w14:textId="5B4E1EE4" w:rsidR="00993119" w:rsidRPr="00A03A89" w:rsidRDefault="00993119" w:rsidP="002155A1">
      <w:pPr>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2155A1">
      <w:pPr>
        <w:jc w:val="both"/>
      </w:pPr>
      <w:r w:rsidRPr="00A03A89">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2155A1">
      <w:pPr>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2155A1">
      <w:pPr>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2155A1">
      <w:pPr>
        <w:jc w:val="both"/>
      </w:pPr>
      <w:r w:rsidRPr="00A03A89">
        <w:t xml:space="preserve">Ils disposent sur le site d'une aide qui expose le mode opératoire relatif au dépôt des plis électroniques. </w:t>
      </w:r>
    </w:p>
    <w:p w14:paraId="1548A3C0" w14:textId="77777777" w:rsidR="00993119" w:rsidRPr="00A03A89" w:rsidRDefault="00993119" w:rsidP="002155A1">
      <w:pPr>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2155A1">
      <w:pPr>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2155A1">
      <w:pPr>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2155A1">
      <w:pPr>
        <w:jc w:val="both"/>
      </w:pPr>
      <w:r w:rsidRPr="00DC18B7">
        <w:t xml:space="preserve">L'absence de message de confirmation de bonne réception ou d'accusé de réception électronique signifie que la réponse n'est pas parvenue à l'acheteur. </w:t>
      </w:r>
    </w:p>
    <w:p w14:paraId="32E66147" w14:textId="6C8BD89C" w:rsidR="00993119" w:rsidRPr="006D70B1" w:rsidRDefault="00993119" w:rsidP="002155A1">
      <w:pPr>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78D4EC54" w14:textId="77777777" w:rsidR="002155A1" w:rsidRPr="00541445" w:rsidRDefault="002155A1" w:rsidP="002155A1">
      <w:pPr>
        <w:jc w:val="both"/>
        <w:rPr>
          <w:b/>
          <w:bCs/>
          <w:color w:val="FF0000"/>
        </w:rPr>
      </w:pPr>
    </w:p>
    <w:p w14:paraId="4B2EA8B9" w14:textId="77777777" w:rsidR="00993119" w:rsidRPr="00DC18B7" w:rsidRDefault="00993119" w:rsidP="00993119">
      <w:pPr>
        <w:pStyle w:val="Titre2"/>
      </w:pPr>
      <w:bookmarkStart w:id="91" w:name="_Toc193806303"/>
      <w:bookmarkStart w:id="92" w:name="_Toc194332098"/>
      <w:r w:rsidRPr="00DC18B7">
        <w:t>Présentation des dossiers et format des fichiers</w:t>
      </w:r>
      <w:bookmarkEnd w:id="91"/>
      <w:bookmarkEnd w:id="92"/>
      <w:r w:rsidRPr="00DC18B7">
        <w:t xml:space="preserve"> </w:t>
      </w:r>
    </w:p>
    <w:p w14:paraId="580BA96E" w14:textId="77777777" w:rsidR="00993119" w:rsidRDefault="00993119" w:rsidP="00993119"/>
    <w:p w14:paraId="526FD433" w14:textId="23BE35B0" w:rsidR="00993119" w:rsidRPr="00DC18B7" w:rsidRDefault="00993119" w:rsidP="00EE06E5">
      <w:pPr>
        <w:jc w:val="both"/>
      </w:pPr>
      <w:r w:rsidRPr="00DC18B7">
        <w:lastRenderedPageBreak/>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EE06E5">
      <w:pPr>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3C4B484" w14:textId="77777777" w:rsidR="00993119" w:rsidRDefault="00993119" w:rsidP="00993119">
      <w:pPr>
        <w:pStyle w:val="Titre2"/>
      </w:pPr>
      <w:bookmarkStart w:id="93" w:name="_Toc193806304"/>
      <w:bookmarkStart w:id="94" w:name="_Toc194332099"/>
      <w:r w:rsidRPr="00DC18B7">
        <w:t>Horodatage</w:t>
      </w:r>
      <w:bookmarkEnd w:id="93"/>
      <w:bookmarkEnd w:id="94"/>
      <w:r w:rsidRPr="00DC18B7">
        <w:t xml:space="preserve"> </w:t>
      </w:r>
    </w:p>
    <w:p w14:paraId="523982E6" w14:textId="77777777" w:rsidR="00EE06E5" w:rsidRPr="00EE06E5" w:rsidRDefault="00EE06E5" w:rsidP="00EE06E5">
      <w:pPr>
        <w:rPr>
          <w:lang w:eastAsia="fr-FR"/>
        </w:rPr>
      </w:pPr>
    </w:p>
    <w:p w14:paraId="19D65C30" w14:textId="794F5024" w:rsidR="00993119" w:rsidRPr="00DC18B7" w:rsidRDefault="00993119" w:rsidP="00EE06E5">
      <w:pPr>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EE06E5">
      <w:pPr>
        <w:jc w:val="both"/>
      </w:pPr>
      <w:r w:rsidRPr="00DC18B7">
        <w:t xml:space="preserve">En cas d'indisponibilité de la plate-forme, la date et l'heure limite de remise des plis peuvent être modifiées. </w:t>
      </w:r>
    </w:p>
    <w:p w14:paraId="0DD25576" w14:textId="77777777" w:rsidR="00993119" w:rsidRDefault="00993119" w:rsidP="00993119">
      <w:pPr>
        <w:pStyle w:val="Titre2"/>
      </w:pPr>
      <w:bookmarkStart w:id="95" w:name="_Toc193806305"/>
      <w:bookmarkStart w:id="96" w:name="_Toc194332100"/>
      <w:r w:rsidRPr="00DC18B7">
        <w:t>Copie de sauvegarde</w:t>
      </w:r>
      <w:bookmarkEnd w:id="95"/>
      <w:bookmarkEnd w:id="96"/>
      <w:r w:rsidRPr="00DC18B7">
        <w:t xml:space="preserve"> </w:t>
      </w:r>
    </w:p>
    <w:p w14:paraId="01E6C537" w14:textId="77777777" w:rsidR="00EE06E5" w:rsidRPr="00EE06E5" w:rsidRDefault="00EE06E5" w:rsidP="00EE06E5">
      <w:pPr>
        <w:rPr>
          <w:lang w:eastAsia="fr-FR"/>
        </w:rPr>
      </w:pPr>
    </w:p>
    <w:p w14:paraId="050B5EDA" w14:textId="77777777" w:rsidR="00993119" w:rsidRPr="00DC18B7" w:rsidRDefault="00993119" w:rsidP="002155A1">
      <w:pPr>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2155A1">
      <w:pPr>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2155A1">
      <w:pPr>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2155A1">
      <w:pPr>
        <w:jc w:val="both"/>
      </w:pPr>
      <w:r w:rsidRPr="00DC18B7">
        <w:t xml:space="preserve">Si un programme informatique malveillant est détecté, la copie de sauvegarde est écartée par l'acheteur. </w:t>
      </w:r>
    </w:p>
    <w:p w14:paraId="26695F89" w14:textId="786EFF73" w:rsidR="00993119" w:rsidRDefault="00993119" w:rsidP="002155A1">
      <w:pPr>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2155A1">
      <w:pPr>
        <w:jc w:val="both"/>
      </w:pPr>
      <w:r w:rsidRPr="00DC18B7">
        <w:t xml:space="preserve">Le candidat ou le soumissionnaire qui envoie ou dépose sa copie de sauvegarde en main propre contre récépissé, le fait à l'adresse suivante : </w:t>
      </w:r>
    </w:p>
    <w:p w14:paraId="13EAE284" w14:textId="13031F4A" w:rsidR="00AF2B97" w:rsidRPr="00292FC6" w:rsidRDefault="003F7CE6" w:rsidP="00292FC6">
      <w:pPr>
        <w:jc w:val="both"/>
      </w:pPr>
      <w:r w:rsidRPr="00292FC6">
        <w:t>SECRETARIAT GENERAL</w:t>
      </w:r>
      <w:r w:rsidR="00AF2B97" w:rsidRPr="00292FC6">
        <w:t>GRAND PORT MARITIME DE LA GUYANE</w:t>
      </w:r>
    </w:p>
    <w:p w14:paraId="3500AC6F" w14:textId="77777777" w:rsidR="00AF2B97" w:rsidRPr="00292FC6" w:rsidRDefault="00AF2B97" w:rsidP="00292FC6">
      <w:pPr>
        <w:jc w:val="both"/>
      </w:pPr>
      <w:r w:rsidRPr="00292FC6">
        <w:t>ZI de DEGRAD-DES-CANNES</w:t>
      </w:r>
    </w:p>
    <w:p w14:paraId="75E3E6ED" w14:textId="77777777" w:rsidR="00AF2B97" w:rsidRPr="00292FC6" w:rsidRDefault="00AF2B97" w:rsidP="00292FC6">
      <w:pPr>
        <w:jc w:val="both"/>
      </w:pPr>
      <w:r w:rsidRPr="00292FC6">
        <w:t>97354 REMIRE-MONTJOLY</w:t>
      </w:r>
    </w:p>
    <w:p w14:paraId="1A1C4500" w14:textId="77777777" w:rsidR="00AF2B97" w:rsidRPr="00F700E3" w:rsidRDefault="00AF2B97" w:rsidP="00AF2B97">
      <w:pPr>
        <w:ind w:left="-1418"/>
        <w:jc w:val="center"/>
        <w:rPr>
          <w:rFonts w:asciiTheme="minorHAnsi" w:hAnsiTheme="minorHAnsi" w:cstheme="minorHAnsi"/>
          <w:sz w:val="22"/>
        </w:rPr>
      </w:pPr>
    </w:p>
    <w:p w14:paraId="54394BDF" w14:textId="77777777" w:rsidR="00993119" w:rsidRPr="00DC18B7" w:rsidRDefault="00993119" w:rsidP="00993119">
      <w:pPr>
        <w:pStyle w:val="Titre2"/>
      </w:pPr>
      <w:bookmarkStart w:id="97" w:name="_Toc193806306"/>
      <w:bookmarkStart w:id="98" w:name="_Toc194332101"/>
      <w:r w:rsidRPr="00DC18B7">
        <w:lastRenderedPageBreak/>
        <w:t>Antivirus</w:t>
      </w:r>
      <w:bookmarkEnd w:id="97"/>
      <w:bookmarkEnd w:id="98"/>
      <w:r w:rsidRPr="00DC18B7">
        <w:t xml:space="preserve"> </w:t>
      </w:r>
    </w:p>
    <w:p w14:paraId="35209E27" w14:textId="77777777" w:rsidR="00993119" w:rsidRDefault="00993119" w:rsidP="00993119"/>
    <w:p w14:paraId="3F600679" w14:textId="77777777" w:rsidR="00993119" w:rsidRPr="00DC18B7" w:rsidRDefault="00993119" w:rsidP="00AF2B97">
      <w:pPr>
        <w:jc w:val="both"/>
      </w:pPr>
      <w:r w:rsidRPr="00DC18B7">
        <w:t xml:space="preserve">Le candidat ou le soumissionnaire doit s'assurer que les fichiers transmis ne comportent pas de virus. </w:t>
      </w:r>
    </w:p>
    <w:p w14:paraId="31221608" w14:textId="33996782" w:rsidR="00993119" w:rsidRDefault="00993119" w:rsidP="00AF2B97">
      <w:pPr>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1E3E7986" w14:textId="77777777" w:rsidR="00807583" w:rsidRDefault="00807583" w:rsidP="00AF2B97">
      <w:pPr>
        <w:jc w:val="both"/>
      </w:pPr>
    </w:p>
    <w:p w14:paraId="29ABD9FD" w14:textId="461B7A0D" w:rsidR="00993119" w:rsidRPr="008F6F13" w:rsidRDefault="00993119" w:rsidP="00993119">
      <w:pPr>
        <w:pStyle w:val="Titre1"/>
      </w:pPr>
      <w:bookmarkStart w:id="99" w:name="_Toc465243690"/>
      <w:bookmarkStart w:id="100" w:name="_Toc193806307"/>
      <w:bookmarkStart w:id="101" w:name="_Toc194332102"/>
      <w:r w:rsidRPr="008F6F13">
        <w:t>ANALYSE ET JUGEMENT DES DOSSIERS</w:t>
      </w:r>
      <w:bookmarkEnd w:id="99"/>
      <w:bookmarkEnd w:id="100"/>
      <w:bookmarkEnd w:id="101"/>
    </w:p>
    <w:p w14:paraId="7A1C46C0" w14:textId="77777777" w:rsidR="0024001C" w:rsidRPr="008F6F13" w:rsidRDefault="0024001C" w:rsidP="0024001C"/>
    <w:p w14:paraId="40D67EC0" w14:textId="7C5A5616" w:rsidR="00993119" w:rsidRPr="008F6F13" w:rsidRDefault="00993119" w:rsidP="0024001C">
      <w:pPr>
        <w:pStyle w:val="Titre2"/>
      </w:pPr>
      <w:bookmarkStart w:id="102" w:name="_Toc465243691"/>
      <w:bookmarkStart w:id="103" w:name="_Toc193806308"/>
      <w:bookmarkStart w:id="104" w:name="_Toc194332103"/>
      <w:r w:rsidRPr="008F6F13">
        <w:rPr>
          <w:rStyle w:val="Titre2Car"/>
        </w:rPr>
        <w:t xml:space="preserve">Phase 1 : </w:t>
      </w:r>
      <w:bookmarkEnd w:id="102"/>
      <w:r w:rsidR="00E32A23">
        <w:t>phase candidature</w:t>
      </w:r>
      <w:bookmarkEnd w:id="103"/>
      <w:bookmarkEnd w:id="104"/>
      <w:r w:rsidR="00E32A23">
        <w:t xml:space="preserve"> </w:t>
      </w:r>
    </w:p>
    <w:p w14:paraId="7FC95C4B" w14:textId="77777777" w:rsidR="00993119" w:rsidRPr="008F6F13" w:rsidRDefault="00993119" w:rsidP="00993119"/>
    <w:p w14:paraId="2F838124" w14:textId="2142591D" w:rsidR="00993119" w:rsidRPr="008F6F13" w:rsidRDefault="00993119" w:rsidP="00E32A23">
      <w:pPr>
        <w:jc w:val="both"/>
        <w:rPr>
          <w:u w:color="000000"/>
          <w:bdr w:val="nil"/>
        </w:rPr>
      </w:pPr>
      <w:r w:rsidRPr="008F6F13">
        <w:rPr>
          <w:u w:color="000000"/>
          <w:bdr w:val="nil"/>
        </w:rPr>
        <w:t>Le Pouvoir adjudicateur vérifie que les candidats disposent de l’aptitude à exercer l’activité professionnelle, de la capacité économique et financière et des capacités techniques et professionnelles nécessaire à l’exécution du marché. Cette vérification peut être effectuée au plus tard avant l’attribution du marché.</w:t>
      </w:r>
    </w:p>
    <w:p w14:paraId="62FE1639" w14:textId="5278A4CA" w:rsidR="00993119" w:rsidRPr="008F6F13" w:rsidRDefault="00993119" w:rsidP="0024001C">
      <w:pPr>
        <w:pStyle w:val="Titre3"/>
        <w:rPr>
          <w:rStyle w:val="Accentuationlgre"/>
          <w:i/>
        </w:rPr>
      </w:pPr>
      <w:bookmarkStart w:id="105" w:name="_Toc193806309"/>
      <w:bookmarkStart w:id="106" w:name="_Toc194332104"/>
      <w:r w:rsidRPr="008F6F13">
        <w:rPr>
          <w:rStyle w:val="Accentuationlgre"/>
          <w:i/>
        </w:rPr>
        <w:t>Procédure</w:t>
      </w:r>
      <w:bookmarkEnd w:id="105"/>
      <w:bookmarkEnd w:id="106"/>
    </w:p>
    <w:p w14:paraId="48A761DF" w14:textId="77777777" w:rsidR="00993119" w:rsidRPr="008F6F13" w:rsidRDefault="00993119" w:rsidP="00993119"/>
    <w:p w14:paraId="586287B2" w14:textId="77777777" w:rsidR="00993119" w:rsidRPr="008F6F13" w:rsidRDefault="00993119" w:rsidP="004D3C36">
      <w:pPr>
        <w:jc w:val="both"/>
      </w:pPr>
      <w:r w:rsidRPr="008F6F13">
        <w:t>Les candidatures sont appréciées et examinées au regard des documents exigés ci-avant.</w:t>
      </w:r>
    </w:p>
    <w:p w14:paraId="56FC8FC7" w14:textId="77777777" w:rsidR="00993119" w:rsidRPr="008F6F13" w:rsidRDefault="00993119" w:rsidP="004D3C36">
      <w:pPr>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4D3C36">
      <w:pPr>
        <w:jc w:val="both"/>
      </w:pPr>
      <w:r w:rsidRPr="008F6F13">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0840A676" w14:textId="29D33C92" w:rsidR="00993119" w:rsidRPr="008F6F13" w:rsidRDefault="00993119" w:rsidP="004D3C36">
      <w:pPr>
        <w:jc w:val="both"/>
      </w:pPr>
      <w:r w:rsidRPr="008F6F13">
        <w:t>Après signature du marché, en cas d’inexactitude des documents et renseignements demandés, le marché sera résilié aux torts de son Titulaire.</w:t>
      </w:r>
    </w:p>
    <w:p w14:paraId="333EA687" w14:textId="75CB5BF7" w:rsidR="00993119" w:rsidRPr="008F6F13" w:rsidRDefault="00993119" w:rsidP="0024001C">
      <w:pPr>
        <w:pStyle w:val="Titre3"/>
        <w:rPr>
          <w:rStyle w:val="Accentuationlgre"/>
          <w:i/>
        </w:rPr>
      </w:pPr>
      <w:bookmarkStart w:id="107" w:name="_Toc193806310"/>
      <w:bookmarkStart w:id="108" w:name="_Toc194332105"/>
      <w:r w:rsidRPr="008F6F13">
        <w:rPr>
          <w:rStyle w:val="Accentuationlgre"/>
          <w:i/>
        </w:rPr>
        <w:t>Capacité</w:t>
      </w:r>
      <w:bookmarkEnd w:id="107"/>
      <w:bookmarkEnd w:id="108"/>
    </w:p>
    <w:p w14:paraId="05876296" w14:textId="77777777" w:rsidR="00993119" w:rsidRPr="008F6F13" w:rsidRDefault="00993119" w:rsidP="00993119"/>
    <w:p w14:paraId="4CC5918C" w14:textId="77777777" w:rsidR="000B1E49" w:rsidRDefault="00993119" w:rsidP="004D3C36">
      <w:pPr>
        <w:jc w:val="both"/>
      </w:pPr>
      <w:r w:rsidRPr="008F6F13">
        <w:t>Il n'est pas fixé de niveaux minimaux de capacités. Le Pouvoir adjudicateur éliminera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4D3C36">
      <w:pPr>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4D3C36">
      <w:pPr>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417A4FD9" w14:textId="40D653F1" w:rsidR="00993119" w:rsidRPr="008F6F13" w:rsidRDefault="00993119" w:rsidP="0024001C">
      <w:pPr>
        <w:pStyle w:val="Titre3"/>
        <w:rPr>
          <w:rStyle w:val="Accentuationlgre"/>
          <w:i/>
        </w:rPr>
      </w:pPr>
      <w:bookmarkStart w:id="109" w:name="_Toc193806311"/>
      <w:bookmarkStart w:id="110" w:name="_Toc194332106"/>
      <w:r w:rsidRPr="008F6F13">
        <w:rPr>
          <w:rStyle w:val="Accentuationlgre"/>
          <w:i/>
        </w:rPr>
        <w:t>Forme des candidatures</w:t>
      </w:r>
      <w:bookmarkEnd w:id="109"/>
      <w:bookmarkEnd w:id="110"/>
    </w:p>
    <w:p w14:paraId="0C5613FF" w14:textId="77777777" w:rsidR="00993119" w:rsidRPr="008F6F13" w:rsidRDefault="00993119" w:rsidP="00993119"/>
    <w:p w14:paraId="5D49E125" w14:textId="77777777" w:rsidR="00993119" w:rsidRPr="008F6F13" w:rsidRDefault="00993119" w:rsidP="004D3C36">
      <w:pPr>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pPr>
        <w:numPr>
          <w:ilvl w:val="0"/>
          <w:numId w:val="7"/>
        </w:numPr>
        <w:spacing w:after="0" w:line="240" w:lineRule="auto"/>
        <w:jc w:val="both"/>
      </w:pPr>
      <w:r w:rsidRPr="008F6F13">
        <w:lastRenderedPageBreak/>
        <w:t>Candidature unique ;</w:t>
      </w:r>
    </w:p>
    <w:p w14:paraId="58ABAA3E" w14:textId="352BE94C" w:rsidR="00993119" w:rsidRPr="008F6F13" w:rsidRDefault="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4CAF04A2" w14:textId="77777777" w:rsidR="00993119" w:rsidRPr="008F6F13" w:rsidRDefault="00993119" w:rsidP="00993119"/>
    <w:p w14:paraId="71519B35" w14:textId="370AE8FA" w:rsidR="00993119" w:rsidRPr="008F6F13" w:rsidRDefault="00341EBB" w:rsidP="0024001C">
      <w:pPr>
        <w:pStyle w:val="Titre3"/>
        <w:rPr>
          <w:rStyle w:val="Accentuationlgre"/>
        </w:rPr>
      </w:pPr>
      <w:bookmarkStart w:id="111" w:name="_Toc193806312"/>
      <w:bookmarkStart w:id="112" w:name="_Toc194332107"/>
      <w:r w:rsidRPr="008F6F13">
        <w:rPr>
          <w:rStyle w:val="Accentuationlgre"/>
        </w:rPr>
        <w:t>Critères</w:t>
      </w:r>
      <w:r w:rsidR="00A06F4D" w:rsidRPr="008F6F13">
        <w:rPr>
          <w:rStyle w:val="Accentuationlgre"/>
        </w:rPr>
        <w:t xml:space="preserve"> de sélection des candidats</w:t>
      </w:r>
      <w:bookmarkEnd w:id="111"/>
      <w:bookmarkEnd w:id="112"/>
    </w:p>
    <w:p w14:paraId="3C6EE31F" w14:textId="77777777" w:rsidR="00AF643D" w:rsidRPr="008F6F13" w:rsidRDefault="00AF643D" w:rsidP="00AF643D">
      <w:pPr>
        <w:rPr>
          <w:lang w:eastAsia="fr-FR"/>
        </w:rPr>
      </w:pPr>
    </w:p>
    <w:p w14:paraId="787BA622" w14:textId="696F548C" w:rsidR="00A06F4D" w:rsidRDefault="00116CF5" w:rsidP="00073953">
      <w:pPr>
        <w:jc w:val="both"/>
      </w:pPr>
      <w:r w:rsidRPr="008F6F13">
        <w:t>Les candidats seront sélectionnés sur les critères de candidature suivants :</w:t>
      </w:r>
    </w:p>
    <w:p w14:paraId="6253C12F" w14:textId="3D6DB916" w:rsidR="00073953" w:rsidRDefault="00073953">
      <w:pPr>
        <w:numPr>
          <w:ilvl w:val="1"/>
          <w:numId w:val="7"/>
        </w:numPr>
        <w:spacing w:after="0" w:line="240" w:lineRule="auto"/>
        <w:jc w:val="both"/>
      </w:pPr>
      <w:bookmarkStart w:id="113" w:name="_Hlk161322341"/>
      <w:r w:rsidRPr="005C0F11">
        <w:t>CC</w:t>
      </w:r>
      <w:r w:rsidR="00292FC6">
        <w:t>1</w:t>
      </w:r>
      <w:r w:rsidRPr="005C0F11">
        <w:t xml:space="preserve"> </w:t>
      </w:r>
      <w:r w:rsidR="00D65395">
        <w:t>Capacités techniques et ressources techniques</w:t>
      </w:r>
    </w:p>
    <w:p w14:paraId="6C09DEB7" w14:textId="7312866B" w:rsidR="00062E4B" w:rsidRPr="005C0F11" w:rsidRDefault="00062E4B">
      <w:pPr>
        <w:numPr>
          <w:ilvl w:val="1"/>
          <w:numId w:val="7"/>
        </w:numPr>
        <w:spacing w:after="0" w:line="240" w:lineRule="auto"/>
        <w:jc w:val="both"/>
      </w:pPr>
      <w:r>
        <w:t>CC2 moyens financiers</w:t>
      </w:r>
    </w:p>
    <w:p w14:paraId="05B83496" w14:textId="2B799412" w:rsidR="00073953" w:rsidRPr="005C0F11" w:rsidRDefault="00073953">
      <w:pPr>
        <w:numPr>
          <w:ilvl w:val="1"/>
          <w:numId w:val="7"/>
        </w:numPr>
        <w:spacing w:after="0" w:line="240" w:lineRule="auto"/>
        <w:jc w:val="both"/>
      </w:pPr>
      <w:r w:rsidRPr="005C0F11">
        <w:t>CC</w:t>
      </w:r>
      <w:r w:rsidR="00062E4B">
        <w:t>3</w:t>
      </w:r>
      <w:r w:rsidR="005C0F11" w:rsidRPr="005C0F11">
        <w:t xml:space="preserve"> </w:t>
      </w:r>
      <w:r w:rsidR="00A502E1">
        <w:t>références sur des marchés équivalents</w:t>
      </w:r>
      <w:r w:rsidR="000B1E49" w:rsidRPr="005C0F11">
        <w:t> </w:t>
      </w:r>
    </w:p>
    <w:bookmarkEnd w:id="113"/>
    <w:p w14:paraId="11D5A5E1" w14:textId="2458146D" w:rsidR="00B35DC6" w:rsidRPr="008F6F13" w:rsidRDefault="00B35DC6" w:rsidP="00D65395">
      <w:pPr>
        <w:spacing w:after="0" w:line="240" w:lineRule="auto"/>
        <w:ind w:left="1080"/>
        <w:jc w:val="both"/>
      </w:pPr>
    </w:p>
    <w:p w14:paraId="18065193" w14:textId="1D94B9AF" w:rsidR="00E27705" w:rsidRPr="008F6F13" w:rsidRDefault="00E27705" w:rsidP="00073953">
      <w:pPr>
        <w:jc w:val="both"/>
      </w:pPr>
      <w:r w:rsidRPr="008F6F13">
        <w:t>Il est précisé qu’aucun de ces critères n’est éliminatoire et qu’ils ne sont pas présentés hiérarchisés par ordre d’importance.</w:t>
      </w:r>
    </w:p>
    <w:p w14:paraId="308805F5" w14:textId="6FDE13E3" w:rsidR="00116CF5" w:rsidRPr="008F6F13" w:rsidRDefault="00116CF5" w:rsidP="00073953">
      <w:pPr>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4B161168" w14:textId="706755E3" w:rsidR="00EA126C" w:rsidRPr="008F6F13" w:rsidRDefault="00EA126C" w:rsidP="00073953">
      <w:pPr>
        <w:jc w:val="both"/>
      </w:pPr>
      <w:r w:rsidRPr="008F6F13">
        <w:t>I</w:t>
      </w:r>
      <w:r w:rsidR="00F972BC">
        <w:t>l</w:t>
      </w:r>
      <w:r w:rsidRPr="008F6F13">
        <w:t xml:space="preserve"> est rappelé que les candidats sont invités à </w:t>
      </w:r>
      <w:r w:rsidRPr="00CB3FB6">
        <w:t xml:space="preserve">utiliser l’annexe ADC </w:t>
      </w:r>
      <w:r w:rsidR="006F3BE5" w:rsidRPr="006F3BE5">
        <w:rPr>
          <w:i/>
          <w:iCs/>
        </w:rPr>
        <w:t>GPM-G SG 25-03 PESEE RX</w:t>
      </w:r>
      <w:r w:rsidR="006F3BE5" w:rsidRPr="008F6F13">
        <w:t xml:space="preserve"> </w:t>
      </w:r>
      <w:r w:rsidRPr="008F6F13">
        <w:t>pour être guidés dans leur candidature.</w:t>
      </w:r>
    </w:p>
    <w:p w14:paraId="1BB1D90A" w14:textId="77777777" w:rsidR="00116CF5" w:rsidRPr="008F6F13" w:rsidRDefault="00116CF5" w:rsidP="00993119"/>
    <w:p w14:paraId="07A93DF1" w14:textId="031960EE" w:rsidR="006F6D05" w:rsidRPr="006F6D05" w:rsidRDefault="00E829C7" w:rsidP="006F6D05">
      <w:pPr>
        <w:pStyle w:val="Titre3"/>
        <w:rPr>
          <w:rStyle w:val="Accentuationlgre"/>
        </w:rPr>
      </w:pPr>
      <w:bookmarkStart w:id="114" w:name="_Toc193806313"/>
      <w:bookmarkStart w:id="115" w:name="_Toc194332108"/>
      <w:r w:rsidRPr="006F6D05">
        <w:rPr>
          <w:rStyle w:val="Accentuationlgre"/>
        </w:rPr>
        <w:t>N</w:t>
      </w:r>
      <w:r w:rsidR="00A06F4D" w:rsidRPr="006F6D05">
        <w:rPr>
          <w:rStyle w:val="Accentuationlgre"/>
        </w:rPr>
        <w:t>ombre de candidats maximum admis à déposer une offre</w:t>
      </w:r>
      <w:bookmarkStart w:id="116" w:name="_Toc193806314"/>
      <w:bookmarkEnd w:id="114"/>
      <w:bookmarkEnd w:id="115"/>
    </w:p>
    <w:p w14:paraId="35D33808" w14:textId="77777777" w:rsidR="006F6D05" w:rsidRPr="006F6D05" w:rsidRDefault="006F6D05" w:rsidP="006F6D05">
      <w:pPr>
        <w:rPr>
          <w:lang w:eastAsia="fr-FR"/>
        </w:rPr>
      </w:pPr>
    </w:p>
    <w:p w14:paraId="4E51E9A1" w14:textId="5ADDD905" w:rsidR="00073953" w:rsidRPr="006F6D05" w:rsidRDefault="00073953" w:rsidP="000B1E49">
      <w:pPr>
        <w:jc w:val="both"/>
        <w:rPr>
          <w:rFonts w:ascii="Century Gothic" w:eastAsia="Times New Roman" w:hAnsi="Century Gothic" w:cs="Calibri"/>
          <w:b/>
          <w:color w:val="0070C0"/>
          <w:szCs w:val="20"/>
          <w:u w:val="single"/>
          <w:lang w:eastAsia="fr-FR"/>
        </w:rPr>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16"/>
      <w:r w:rsidR="00B250B3">
        <w:t>.</w:t>
      </w:r>
    </w:p>
    <w:p w14:paraId="0FE18AFC" w14:textId="732BC900" w:rsidR="006F6D05" w:rsidRDefault="00993119" w:rsidP="008D0E43">
      <w:pPr>
        <w:pStyle w:val="Titre2"/>
      </w:pPr>
      <w:bookmarkStart w:id="117" w:name="_Toc465243692"/>
      <w:bookmarkStart w:id="118" w:name="_Toc193806315"/>
      <w:bookmarkStart w:id="119" w:name="_Toc194332109"/>
      <w:r w:rsidRPr="006F6D05">
        <w:t xml:space="preserve">Phase </w:t>
      </w:r>
      <w:r w:rsidR="00AA4F21" w:rsidRPr="006F6D05">
        <w:t>1</w:t>
      </w:r>
      <w:r w:rsidRPr="006F6D05">
        <w:t xml:space="preserve"> : Appréciation des offres</w:t>
      </w:r>
      <w:bookmarkEnd w:id="117"/>
      <w:bookmarkEnd w:id="118"/>
      <w:bookmarkEnd w:id="119"/>
    </w:p>
    <w:p w14:paraId="10F5D749" w14:textId="77777777" w:rsidR="006F6D05" w:rsidRPr="006F6D05" w:rsidRDefault="006F6D05" w:rsidP="006F6D05">
      <w:pPr>
        <w:rPr>
          <w:lang w:eastAsia="fr-FR"/>
        </w:rPr>
      </w:pPr>
    </w:p>
    <w:p w14:paraId="2C518532" w14:textId="05A4ED65" w:rsidR="00993119" w:rsidRPr="006F6D05" w:rsidRDefault="00993119" w:rsidP="0024001C">
      <w:pPr>
        <w:pStyle w:val="Titre3"/>
        <w:rPr>
          <w:u w:val="single"/>
        </w:rPr>
      </w:pPr>
      <w:bookmarkStart w:id="120" w:name="_Toc193806316"/>
      <w:bookmarkStart w:id="121" w:name="_Toc194332110"/>
      <w:r w:rsidRPr="006F6D05">
        <w:rPr>
          <w:u w:val="single"/>
        </w:rPr>
        <w:t>Procédure</w:t>
      </w:r>
      <w:bookmarkEnd w:id="120"/>
      <w:bookmarkEnd w:id="121"/>
    </w:p>
    <w:p w14:paraId="4E6FA5EE" w14:textId="77777777" w:rsidR="00993119" w:rsidRPr="008F6F13" w:rsidRDefault="00993119" w:rsidP="00993119"/>
    <w:p w14:paraId="4EBE0624" w14:textId="190244BE" w:rsidR="00993119" w:rsidRPr="008F6F13" w:rsidRDefault="00993119" w:rsidP="00AA4F21">
      <w:pPr>
        <w:jc w:val="both"/>
      </w:pPr>
      <w:r w:rsidRPr="008F6F13">
        <w:t>Les offres sont appréciées et examinées au regard des documents exigés ci-avant pour cette phase.</w:t>
      </w:r>
    </w:p>
    <w:p w14:paraId="3F5A3163" w14:textId="7295C302" w:rsidR="00993119" w:rsidRPr="008F6F13" w:rsidRDefault="00993119" w:rsidP="00AA4F21">
      <w:pPr>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AA4F21">
      <w:pPr>
        <w:jc w:val="both"/>
      </w:pPr>
      <w:r w:rsidRPr="008F6F13">
        <w:t xml:space="preserve">Les offres inappropriées, irrégulières ou inacceptables, sont éliminées. </w:t>
      </w:r>
    </w:p>
    <w:p w14:paraId="3ECA7B6D" w14:textId="77777777" w:rsidR="00993119" w:rsidRPr="008F6F13" w:rsidRDefault="00993119" w:rsidP="00AA4F21">
      <w:pPr>
        <w:jc w:val="both"/>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78EDCFBF" w14:textId="77777777" w:rsidR="00993119" w:rsidRPr="008F6F13" w:rsidRDefault="00993119" w:rsidP="00E829C7">
      <w:pPr>
        <w:pStyle w:val="Titre4"/>
        <w:numPr>
          <w:ilvl w:val="0"/>
          <w:numId w:val="0"/>
        </w:numPr>
        <w:ind w:left="864"/>
        <w:rPr>
          <w:rStyle w:val="Accentuationlgre"/>
          <w:i/>
        </w:rPr>
      </w:pPr>
    </w:p>
    <w:p w14:paraId="5E6DE798" w14:textId="4250B5DB" w:rsidR="00993119" w:rsidRPr="006F6D05" w:rsidRDefault="00993119" w:rsidP="00993119">
      <w:pPr>
        <w:pStyle w:val="Titre3"/>
        <w:rPr>
          <w:u w:val="single"/>
        </w:rPr>
      </w:pPr>
      <w:bookmarkStart w:id="122" w:name="_Toc193806317"/>
      <w:bookmarkStart w:id="123" w:name="_Toc194332111"/>
      <w:r w:rsidRPr="006F6D05">
        <w:rPr>
          <w:u w:val="single"/>
        </w:rPr>
        <w:t>Critères de sélection des candidats admis à négocier, et d’attribution des offres</w:t>
      </w:r>
      <w:bookmarkEnd w:id="122"/>
      <w:bookmarkEnd w:id="123"/>
    </w:p>
    <w:p w14:paraId="0666DCD8" w14:textId="77777777" w:rsidR="0024001C" w:rsidRPr="008F6F13" w:rsidRDefault="0024001C" w:rsidP="0024001C">
      <w:pPr>
        <w:rPr>
          <w:lang w:eastAsia="fr-FR"/>
        </w:rPr>
      </w:pPr>
    </w:p>
    <w:p w14:paraId="395A8970" w14:textId="77777777" w:rsidR="00993119" w:rsidRDefault="00993119" w:rsidP="003B7464">
      <w:pPr>
        <w:jc w:val="both"/>
      </w:pPr>
      <w:r w:rsidRPr="008F6F13">
        <w:t xml:space="preserve">Sous réserve de la conformité de l’offre au CCAP et au CCTP (notamment les délais imposés par le Pouvoir adjudicateur), l’offre la mieux classée, c'est-à-dire l’offre </w:t>
      </w:r>
      <w:r w:rsidRPr="008F6F13">
        <w:lastRenderedPageBreak/>
        <w:t>économiquement la plus avantageuse au regard des critères de jugement énoncés ci-dessous, sera retenue par l’autorité compétente du Pouvoir adjudicateur.</w:t>
      </w:r>
    </w:p>
    <w:p w14:paraId="55927A7C" w14:textId="06249FEC" w:rsidR="00AA4F21" w:rsidRPr="00185813" w:rsidRDefault="00AA4F21" w:rsidP="00185813">
      <w:pPr>
        <w:pStyle w:val="Titre5"/>
        <w:numPr>
          <w:ilvl w:val="0"/>
          <w:numId w:val="0"/>
        </w:numPr>
        <w:ind w:left="1008"/>
        <w:rPr>
          <w:b/>
          <w:i w:val="0"/>
          <w:color w:val="C00000"/>
          <w:sz w:val="20"/>
        </w:rPr>
      </w:pPr>
    </w:p>
    <w:p w14:paraId="59E53826" w14:textId="6F71B771" w:rsidR="00AA4F21" w:rsidRPr="00B67FA1" w:rsidRDefault="00AA4F21" w:rsidP="003B7464">
      <w:pPr>
        <w:widowControl w:val="0"/>
        <w:tabs>
          <w:tab w:val="left" w:pos="0"/>
        </w:tabs>
        <w:jc w:val="both"/>
        <w:rPr>
          <w:color w:val="C00000"/>
          <w:lang w:eastAsia="fr-FR"/>
        </w:rPr>
      </w:pPr>
    </w:p>
    <w:p w14:paraId="7C568E93" w14:textId="7BDCBB16" w:rsidR="00AA4F21" w:rsidRPr="00AA4F21" w:rsidRDefault="00993119" w:rsidP="003B7464">
      <w:pPr>
        <w:pStyle w:val="Titre5"/>
        <w:rPr>
          <w:b/>
          <w:sz w:val="20"/>
        </w:rPr>
      </w:pPr>
      <w:r w:rsidRPr="00AA4F21">
        <w:rPr>
          <w:rStyle w:val="Accentuationlgre"/>
          <w:b/>
          <w:i/>
        </w:rPr>
        <w:t xml:space="preserve">Critère </w:t>
      </w:r>
      <w:r w:rsidRPr="008F6F13">
        <w:rPr>
          <w:rStyle w:val="Accentuationlgre"/>
          <w:b/>
          <w:i/>
        </w:rPr>
        <w:t>prix</w:t>
      </w:r>
    </w:p>
    <w:p w14:paraId="017E5BB7" w14:textId="77777777" w:rsidR="00AA4F21" w:rsidRPr="00AA4F21" w:rsidRDefault="00AA4F21" w:rsidP="003B7464">
      <w:pPr>
        <w:jc w:val="both"/>
        <w:rPr>
          <w:lang w:eastAsia="fr-FR"/>
        </w:rPr>
      </w:pPr>
    </w:p>
    <w:p w14:paraId="634BB8CB" w14:textId="1CD359BC" w:rsidR="00993119" w:rsidRPr="008F6F13" w:rsidRDefault="00993119" w:rsidP="003B7464">
      <w:pPr>
        <w:widowControl w:val="0"/>
        <w:tabs>
          <w:tab w:val="left" w:pos="0"/>
        </w:tabs>
        <w:jc w:val="both"/>
        <w:rPr>
          <w:rFonts w:cs="Tahoma"/>
        </w:rPr>
      </w:pPr>
      <w:r w:rsidRPr="008F6F13">
        <w:t xml:space="preserve">Ce critère compte pour </w:t>
      </w:r>
      <w:r w:rsidR="00B67FA1">
        <w:rPr>
          <w:b/>
        </w:rPr>
        <w:t>7</w:t>
      </w:r>
      <w:r w:rsidR="00AA4F21">
        <w:rPr>
          <w:b/>
        </w:rPr>
        <w:t xml:space="preserve">0 </w:t>
      </w:r>
      <w:r w:rsidRPr="008F6F13">
        <w:rPr>
          <w:b/>
        </w:rPr>
        <w:t>%</w:t>
      </w:r>
      <w:r w:rsidRPr="008F6F13">
        <w:t xml:space="preserve"> de la note finale attribuée à l’offre et est analysé au regard de la réponse fournie dans l’Annexe </w:t>
      </w:r>
      <w:r w:rsidR="006D70B1">
        <w:rPr>
          <w:rFonts w:cs="Tahoma"/>
          <w:snapToGrid w:val="0"/>
        </w:rPr>
        <w:t xml:space="preserve">prix </w:t>
      </w:r>
      <w:r w:rsidRPr="008F6F13">
        <w:rPr>
          <w:rFonts w:cs="Tahoma"/>
          <w:snapToGrid w:val="0"/>
        </w:rPr>
        <w:t xml:space="preserve">: </w:t>
      </w:r>
      <w:r w:rsidRPr="008F6F13">
        <w:t>Bordereau des Prix Unitaires (BPU)</w:t>
      </w:r>
      <w:r w:rsidR="00B35DC6" w:rsidRPr="008F6F13">
        <w:t>.</w:t>
      </w:r>
    </w:p>
    <w:p w14:paraId="29B20A32" w14:textId="77777777" w:rsidR="00993119" w:rsidRPr="008F6F13" w:rsidRDefault="00993119" w:rsidP="003B7464">
      <w:pPr>
        <w:pStyle w:val="Sous-titre"/>
        <w:jc w:val="both"/>
        <w:rPr>
          <w:rStyle w:val="Accentuationlgre"/>
          <w:sz w:val="18"/>
        </w:rPr>
      </w:pPr>
    </w:p>
    <w:p w14:paraId="2E3DF788" w14:textId="49BCBAF1" w:rsidR="00993119" w:rsidRDefault="00993119" w:rsidP="003B7464">
      <w:pPr>
        <w:pStyle w:val="Titre5"/>
        <w:rPr>
          <w:rStyle w:val="Accentuationlgre"/>
          <w:b/>
          <w:i/>
        </w:rPr>
      </w:pPr>
      <w:r w:rsidRPr="00AA4F21">
        <w:rPr>
          <w:rStyle w:val="Accentuationlgre"/>
          <w:b/>
          <w:i/>
        </w:rPr>
        <w:t xml:space="preserve">Critère </w:t>
      </w:r>
      <w:r w:rsidR="00537C34">
        <w:rPr>
          <w:rStyle w:val="Accentuationlgre"/>
          <w:b/>
          <w:i/>
        </w:rPr>
        <w:t>« </w:t>
      </w:r>
      <w:r w:rsidR="00E27705" w:rsidRPr="008F6F13">
        <w:rPr>
          <w:rStyle w:val="Accentuationlgre"/>
          <w:b/>
          <w:i/>
        </w:rPr>
        <w:t>Valeur Technique</w:t>
      </w:r>
      <w:r w:rsidR="00AA4F21">
        <w:rPr>
          <w:rStyle w:val="Accentuationlgre"/>
          <w:b/>
          <w:i/>
        </w:rPr>
        <w:t xml:space="preserve"> de l’offre</w:t>
      </w:r>
      <w:r w:rsidR="00537C34">
        <w:rPr>
          <w:rStyle w:val="Accentuationlgre"/>
          <w:b/>
          <w:i/>
        </w:rPr>
        <w:t> »</w:t>
      </w:r>
    </w:p>
    <w:p w14:paraId="35E50B80" w14:textId="77777777" w:rsidR="00AA4F21" w:rsidRPr="00AA4F21" w:rsidRDefault="00AA4F21" w:rsidP="003B7464">
      <w:pPr>
        <w:jc w:val="both"/>
        <w:rPr>
          <w:lang w:eastAsia="fr-FR"/>
        </w:rPr>
      </w:pPr>
    </w:p>
    <w:p w14:paraId="1A4DEE4E" w14:textId="203E4E01" w:rsidR="00993119" w:rsidRPr="008F6F13" w:rsidRDefault="00993119" w:rsidP="003B7464">
      <w:pPr>
        <w:widowControl w:val="0"/>
        <w:tabs>
          <w:tab w:val="left" w:pos="0"/>
        </w:tabs>
        <w:jc w:val="both"/>
      </w:pPr>
      <w:r w:rsidRPr="008F6F13">
        <w:t xml:space="preserve">Ce critère compte pour </w:t>
      </w:r>
      <w:r w:rsidR="00AA4F21">
        <w:rPr>
          <w:b/>
        </w:rPr>
        <w:t>2</w:t>
      </w:r>
      <w:r w:rsidR="00B67FA1">
        <w:rPr>
          <w:b/>
        </w:rPr>
        <w:t>5</w:t>
      </w:r>
      <w:r w:rsidRPr="008F6F13">
        <w:rPr>
          <w:b/>
        </w:rPr>
        <w:t>%</w:t>
      </w:r>
      <w:r w:rsidRPr="008F6F13">
        <w:t xml:space="preserve"> de la note finale attribuée à l’offre et est analysé exclusivement au regard du contenu de </w:t>
      </w:r>
      <w:r w:rsidR="006D70B1" w:rsidRPr="008F6F13">
        <w:t xml:space="preserve">l’Annexe </w:t>
      </w:r>
      <w:r w:rsidR="006D70B1">
        <w:t xml:space="preserve">valeur technique </w:t>
      </w:r>
      <w:r w:rsidRPr="008F6F13">
        <w:t>: Bordereau de réponse au critère « </w:t>
      </w:r>
      <w:r w:rsidR="00116CF5" w:rsidRPr="008F6F13">
        <w:rPr>
          <w:i/>
        </w:rPr>
        <w:t>valeur technique de l’offre</w:t>
      </w:r>
      <w:r w:rsidR="00C66E3F" w:rsidRPr="008F6F13">
        <w:rPr>
          <w:i/>
        </w:rPr>
        <w:t xml:space="preserve"> </w:t>
      </w:r>
      <w:r w:rsidRPr="008F6F13">
        <w:t>».</w:t>
      </w:r>
    </w:p>
    <w:p w14:paraId="4E680D56" w14:textId="3AEEE6E6" w:rsidR="00993119" w:rsidRDefault="00993119" w:rsidP="003B7464">
      <w:pPr>
        <w:pStyle w:val="Titre5"/>
        <w:rPr>
          <w:rStyle w:val="Accentuationlgre"/>
          <w:b/>
        </w:rPr>
      </w:pPr>
      <w:r w:rsidRPr="00AA4F21">
        <w:rPr>
          <w:rStyle w:val="Accentuationlgre"/>
          <w:b/>
        </w:rPr>
        <w:t xml:space="preserve">Critère </w:t>
      </w:r>
      <w:r w:rsidR="00537C34">
        <w:rPr>
          <w:rStyle w:val="Accentuationlgre"/>
          <w:b/>
        </w:rPr>
        <w:t>« A</w:t>
      </w:r>
      <w:r w:rsidR="00172E1A" w:rsidRPr="008F6F13">
        <w:rPr>
          <w:rStyle w:val="Accentuationlgre"/>
          <w:b/>
        </w:rPr>
        <w:t xml:space="preserve">spects </w:t>
      </w:r>
      <w:r w:rsidR="00AA4F21" w:rsidRPr="00AA4F21">
        <w:rPr>
          <w:rStyle w:val="Accentuationlgre"/>
          <w:b/>
        </w:rPr>
        <w:t>environnementaux</w:t>
      </w:r>
      <w:r w:rsidR="00537C34">
        <w:rPr>
          <w:rStyle w:val="Accentuationlgre"/>
          <w:b/>
        </w:rPr>
        <w:t> »</w:t>
      </w:r>
    </w:p>
    <w:p w14:paraId="01D4AFD3" w14:textId="77777777" w:rsidR="00AA4F21" w:rsidRPr="00AA4F21" w:rsidRDefault="00AA4F21" w:rsidP="003B7464">
      <w:pPr>
        <w:jc w:val="both"/>
        <w:rPr>
          <w:lang w:eastAsia="fr-FR"/>
        </w:rPr>
      </w:pPr>
    </w:p>
    <w:p w14:paraId="56DCD0D6" w14:textId="50772477" w:rsidR="00116CF5" w:rsidRDefault="00993119" w:rsidP="003B7464">
      <w:pPr>
        <w:widowControl w:val="0"/>
        <w:tabs>
          <w:tab w:val="left" w:pos="0"/>
        </w:tabs>
        <w:jc w:val="both"/>
        <w:rPr>
          <w:rFonts w:cs="Tahoma"/>
        </w:rPr>
      </w:pPr>
      <w:r w:rsidRPr="008F6F13">
        <w:t>Ce critère compte pour</w:t>
      </w:r>
      <w:r w:rsidR="006A643F" w:rsidRPr="008F6F13">
        <w:t xml:space="preserve"> </w:t>
      </w:r>
      <w:r w:rsidR="00B67FA1" w:rsidRPr="00B67FA1">
        <w:rPr>
          <w:b/>
          <w:bCs/>
        </w:rPr>
        <w:t>5</w:t>
      </w:r>
      <w:r w:rsidRPr="00B250B3">
        <w:rPr>
          <w:b/>
          <w:bCs/>
        </w:rPr>
        <w:t>%</w:t>
      </w:r>
      <w:r w:rsidRPr="008F6F13">
        <w:t xml:space="preserve"> de la note finale attribuée à l’offre et est analysé exclusivement au regard du contenu de l’Annexe </w:t>
      </w:r>
      <w:r w:rsidR="006D70B1">
        <w:t>valeur environnementale</w:t>
      </w:r>
      <w:r w:rsidRPr="008F6F13">
        <w:t> : bordereau de réponse au critère « </w:t>
      </w:r>
      <w:r w:rsidRPr="008F6F13">
        <w:rPr>
          <w:i/>
        </w:rPr>
        <w:t xml:space="preserve">Aspects </w:t>
      </w:r>
      <w:r w:rsidR="00B250B3">
        <w:rPr>
          <w:i/>
        </w:rPr>
        <w:t>environnementaux</w:t>
      </w:r>
      <w:r w:rsidRPr="008F6F13">
        <w:t> ».</w:t>
      </w:r>
    </w:p>
    <w:p w14:paraId="4775B291" w14:textId="77777777" w:rsidR="003B7464" w:rsidRPr="003B7464" w:rsidRDefault="003B7464" w:rsidP="003B7464">
      <w:pPr>
        <w:widowControl w:val="0"/>
        <w:tabs>
          <w:tab w:val="left" w:pos="0"/>
        </w:tabs>
        <w:jc w:val="both"/>
        <w:rPr>
          <w:rFonts w:cs="Tahoma"/>
        </w:rPr>
      </w:pPr>
    </w:p>
    <w:p w14:paraId="2F42C8DE" w14:textId="23A1D272" w:rsidR="0024001C" w:rsidRPr="006F6D05" w:rsidRDefault="00993119" w:rsidP="0024001C">
      <w:pPr>
        <w:pStyle w:val="Titre3"/>
        <w:rPr>
          <w:u w:val="single"/>
        </w:rPr>
      </w:pPr>
      <w:bookmarkStart w:id="124" w:name="_Toc193806318"/>
      <w:bookmarkStart w:id="125" w:name="_Toc194332112"/>
      <w:r w:rsidRPr="006F6D05">
        <w:rPr>
          <w:u w:val="single"/>
        </w:rPr>
        <w:t>Langues</w:t>
      </w:r>
      <w:bookmarkEnd w:id="124"/>
      <w:bookmarkEnd w:id="125"/>
    </w:p>
    <w:p w14:paraId="04941ACB" w14:textId="77777777" w:rsidR="00B35DC6" w:rsidRPr="008F6F13" w:rsidRDefault="00B35DC6" w:rsidP="00B35DC6">
      <w:pPr>
        <w:rPr>
          <w:lang w:eastAsia="fr-FR"/>
        </w:rPr>
      </w:pPr>
    </w:p>
    <w:p w14:paraId="42A45398" w14:textId="3020C54A" w:rsidR="00993119" w:rsidRPr="008F6F13" w:rsidRDefault="00993119" w:rsidP="003B7464">
      <w:pPr>
        <w:jc w:val="both"/>
      </w:pPr>
      <w:r w:rsidRPr="008F6F13">
        <w:t>Les opérateurs économiques qui remettraient une offre rédigée dans une autre langue que le français devront obligatoirement faire accompagner les documents de consultation remis d’une traduction en français certifiée conforme à l’original par un traducteur assermenté.</w:t>
      </w:r>
    </w:p>
    <w:p w14:paraId="0FF44D38" w14:textId="2D5D5E16" w:rsidR="00116CF5" w:rsidRPr="006F6D05" w:rsidRDefault="00116CF5" w:rsidP="0024001C">
      <w:pPr>
        <w:pStyle w:val="Titre3"/>
        <w:rPr>
          <w:rStyle w:val="Accentuationlgre"/>
        </w:rPr>
      </w:pPr>
      <w:bookmarkStart w:id="126" w:name="_Toc193806319"/>
      <w:bookmarkStart w:id="127" w:name="_Toc194332113"/>
      <w:r w:rsidRPr="006F6D05">
        <w:rPr>
          <w:rStyle w:val="Accentuationlgre"/>
        </w:rPr>
        <w:t>Indemnisation des offres</w:t>
      </w:r>
      <w:bookmarkEnd w:id="126"/>
      <w:bookmarkEnd w:id="127"/>
    </w:p>
    <w:p w14:paraId="5796C03B" w14:textId="4D597924" w:rsidR="00116CF5" w:rsidRPr="008F6F13" w:rsidRDefault="00116CF5" w:rsidP="00993119"/>
    <w:p w14:paraId="15623E00" w14:textId="7FE1B267" w:rsidR="006A643F" w:rsidRPr="008F6F13" w:rsidRDefault="00E27705" w:rsidP="003B7464">
      <w:pPr>
        <w:jc w:val="both"/>
      </w:pPr>
      <w:r w:rsidRPr="008F6F13">
        <w:t>Il n’est pas prévu d’indemnisation des offres.</w:t>
      </w:r>
    </w:p>
    <w:p w14:paraId="7061090A" w14:textId="4CCAEDAC" w:rsidR="0024001C" w:rsidRPr="008F6F13" w:rsidRDefault="0024001C" w:rsidP="0024001C">
      <w:pPr>
        <w:pStyle w:val="Titre1"/>
      </w:pPr>
      <w:bookmarkStart w:id="128" w:name="_Toc193806320"/>
      <w:bookmarkStart w:id="129" w:name="_Toc194332114"/>
      <w:r w:rsidRPr="008F6F13">
        <w:t>AUTRES POINTS IMPORTANTS</w:t>
      </w:r>
      <w:bookmarkEnd w:id="128"/>
      <w:bookmarkEnd w:id="129"/>
    </w:p>
    <w:p w14:paraId="4EC255C5" w14:textId="77777777" w:rsidR="0024001C" w:rsidRPr="008F6F13" w:rsidRDefault="0024001C" w:rsidP="0024001C"/>
    <w:p w14:paraId="7392BD98" w14:textId="262D99C0" w:rsidR="00993119" w:rsidRPr="008F6F13" w:rsidRDefault="0024001C" w:rsidP="0024001C">
      <w:pPr>
        <w:pStyle w:val="Titre2"/>
      </w:pPr>
      <w:bookmarkStart w:id="130" w:name="_Toc465243693"/>
      <w:bookmarkStart w:id="131" w:name="_Toc193806321"/>
      <w:bookmarkStart w:id="132" w:name="_Toc194332115"/>
      <w:r w:rsidRPr="008F6F13">
        <w:t>Documents à fournir par le candidat retenu</w:t>
      </w:r>
      <w:bookmarkEnd w:id="130"/>
      <w:bookmarkEnd w:id="131"/>
      <w:bookmarkEnd w:id="132"/>
    </w:p>
    <w:p w14:paraId="5F8070A5" w14:textId="77777777" w:rsidR="00993119" w:rsidRPr="008F6F13" w:rsidRDefault="00993119" w:rsidP="00993119"/>
    <w:p w14:paraId="5D6E50AB" w14:textId="4B6C9F4D" w:rsidR="00993119" w:rsidRPr="008F6F13" w:rsidRDefault="00993119" w:rsidP="003B7464">
      <w:pPr>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pPr>
        <w:numPr>
          <w:ilvl w:val="0"/>
          <w:numId w:val="10"/>
        </w:numPr>
        <w:spacing w:after="0" w:line="240" w:lineRule="auto"/>
        <w:jc w:val="both"/>
      </w:pPr>
      <w:r w:rsidRPr="008F6F13">
        <w:lastRenderedPageBreak/>
        <w:t>Un extrait de l'inscription au RCS (K ou K-bis), délivré par les services du greffe du tribunal de commerce et datant de moins de 3 mois,</w:t>
      </w:r>
    </w:p>
    <w:p w14:paraId="55B2B051" w14:textId="77777777" w:rsidR="00993119" w:rsidRPr="008F6F13" w:rsidRDefault="00993119">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3B7464">
      <w:pPr>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3B7464">
      <w:pPr>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3B7464">
      <w:pPr>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2D6F6C0A" w14:textId="5E1202AE" w:rsidR="00993119" w:rsidRPr="008F6F13" w:rsidRDefault="0024001C" w:rsidP="00993119">
      <w:pPr>
        <w:pStyle w:val="Titre2"/>
      </w:pPr>
      <w:bookmarkStart w:id="133" w:name="_Toc464204626"/>
      <w:bookmarkStart w:id="134" w:name="_Toc465243694"/>
      <w:bookmarkStart w:id="135" w:name="_Toc193806322"/>
      <w:bookmarkStart w:id="136" w:name="_Toc194332116"/>
      <w:r w:rsidRPr="008F6F13">
        <w:t xml:space="preserve">Renseignements </w:t>
      </w:r>
      <w:bookmarkEnd w:id="133"/>
      <w:bookmarkEnd w:id="134"/>
      <w:r w:rsidRPr="008F6F13">
        <w:t>complémentaires</w:t>
      </w:r>
      <w:bookmarkEnd w:id="135"/>
      <w:bookmarkEnd w:id="136"/>
    </w:p>
    <w:p w14:paraId="10285E25" w14:textId="77777777" w:rsidR="00993119" w:rsidRPr="008F6F13" w:rsidRDefault="00993119" w:rsidP="00993119"/>
    <w:p w14:paraId="47D11DE0" w14:textId="33FC9E97" w:rsidR="00993119" w:rsidRPr="008F6F13" w:rsidRDefault="00993119" w:rsidP="003B7464">
      <w:pPr>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3B7464">
      <w:pPr>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3B7464">
      <w:pPr>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454C8FCA" w14:textId="2EAF7054" w:rsidR="00993119" w:rsidRPr="008F6F13" w:rsidRDefault="0024001C" w:rsidP="00993119">
      <w:pPr>
        <w:pStyle w:val="Titre2"/>
      </w:pPr>
      <w:bookmarkStart w:id="137" w:name="_Toc193806323"/>
      <w:bookmarkStart w:id="138" w:name="_Toc194332117"/>
      <w:r w:rsidRPr="008F6F13">
        <w:t>Modification des documents de la consultation</w:t>
      </w:r>
      <w:bookmarkEnd w:id="137"/>
      <w:bookmarkEnd w:id="138"/>
      <w:r w:rsidRPr="008F6F13">
        <w:t xml:space="preserve"> </w:t>
      </w:r>
    </w:p>
    <w:p w14:paraId="2535070F" w14:textId="77777777" w:rsidR="00993119" w:rsidRPr="008F6F13" w:rsidRDefault="00993119" w:rsidP="00993119"/>
    <w:p w14:paraId="417F4EEB" w14:textId="6D3E84F2" w:rsidR="00993119" w:rsidRPr="008F6F13" w:rsidRDefault="00993119" w:rsidP="003B7464">
      <w:pPr>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3B7464">
      <w:pPr>
        <w:jc w:val="both"/>
      </w:pPr>
      <w:r w:rsidRPr="008F6F13">
        <w:t xml:space="preserve">Les modifications sont communiquées aux seuls opérateurs économiques dûment identifiés lors du retrait des documents de la consultation. </w:t>
      </w:r>
    </w:p>
    <w:p w14:paraId="0118BEB8" w14:textId="77777777" w:rsidR="00993119" w:rsidRPr="008F6F13" w:rsidRDefault="00993119" w:rsidP="003B7464">
      <w:pPr>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2D5948CD" w14:textId="77777777" w:rsidR="00993119" w:rsidRPr="008F6F13" w:rsidRDefault="00993119" w:rsidP="003B7464">
      <w:pPr>
        <w:jc w:val="both"/>
      </w:pPr>
      <w:bookmarkStart w:id="139" w:name="_Toc464204629"/>
      <w:bookmarkStart w:id="140" w:name="_Toc465243695"/>
    </w:p>
    <w:p w14:paraId="554A9D8A" w14:textId="5EE9B41D" w:rsidR="00993119" w:rsidRPr="008F6F13" w:rsidRDefault="0024001C" w:rsidP="00993119">
      <w:pPr>
        <w:pStyle w:val="Titre2"/>
      </w:pPr>
      <w:bookmarkStart w:id="141" w:name="_Toc193806324"/>
      <w:bookmarkStart w:id="142" w:name="_Toc194332118"/>
      <w:r w:rsidRPr="008F6F13">
        <w:t>Modalités de signature électronique</w:t>
      </w:r>
      <w:bookmarkEnd w:id="141"/>
      <w:bookmarkEnd w:id="142"/>
      <w:r w:rsidRPr="008F6F13">
        <w:t xml:space="preserve"> </w:t>
      </w:r>
    </w:p>
    <w:p w14:paraId="2A8A9DE6" w14:textId="77777777" w:rsidR="00993119" w:rsidRPr="008F6F13" w:rsidRDefault="00993119" w:rsidP="00993119"/>
    <w:p w14:paraId="68C4BA5C" w14:textId="2AE1A20F" w:rsidR="001C1851" w:rsidRPr="008F6F13" w:rsidRDefault="001C1851" w:rsidP="003B7464">
      <w:pPr>
        <w:jc w:val="both"/>
      </w:pPr>
      <w:r w:rsidRPr="008F6F13">
        <w:t>Il n’est pas attendu de signature au moment du dépôt de la candidature, ni au moment du dépôt de l’offre.</w:t>
      </w:r>
    </w:p>
    <w:p w14:paraId="22D84BC9" w14:textId="1DF2D759" w:rsidR="00993119" w:rsidRPr="008F6F13" w:rsidRDefault="001C1851" w:rsidP="003B7464">
      <w:pPr>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3B7464">
      <w:pPr>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3B7464">
      <w:pPr>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3B7464">
      <w:pPr>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3B7464">
      <w:pPr>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3B7464">
      <w:pPr>
        <w:jc w:val="both"/>
      </w:pPr>
      <w:r w:rsidRPr="008F6F13">
        <w:t xml:space="preserve">Sont autorisées : </w:t>
      </w:r>
    </w:p>
    <w:p w14:paraId="7A87F0B0" w14:textId="3259EE19" w:rsidR="00993119" w:rsidRPr="008F6F13" w:rsidRDefault="003B7464">
      <w:pPr>
        <w:numPr>
          <w:ilvl w:val="0"/>
          <w:numId w:val="9"/>
        </w:numPr>
        <w:spacing w:after="0" w:line="240" w:lineRule="auto"/>
        <w:jc w:val="both"/>
      </w:pPr>
      <w:r w:rsidRPr="008F6F13">
        <w:t>La</w:t>
      </w:r>
      <w:r w:rsidR="00993119" w:rsidRPr="008F6F13">
        <w:t xml:space="preserve"> signature électronique avancée avec certificat qualifié (niveau 3) </w:t>
      </w:r>
    </w:p>
    <w:p w14:paraId="4C297F0E" w14:textId="62A10D5E" w:rsidR="00993119" w:rsidRPr="008F6F13" w:rsidRDefault="003B7464">
      <w:pPr>
        <w:numPr>
          <w:ilvl w:val="0"/>
          <w:numId w:val="9"/>
        </w:numPr>
        <w:spacing w:after="0" w:line="240" w:lineRule="auto"/>
        <w:jc w:val="both"/>
      </w:pPr>
      <w:r w:rsidRPr="008F6F13">
        <w:t>La</w:t>
      </w:r>
      <w:r w:rsidR="00993119" w:rsidRPr="008F6F13">
        <w:t xml:space="preserve"> signature électronique qualifiée (niveau 4) </w:t>
      </w:r>
    </w:p>
    <w:p w14:paraId="6EFC244F" w14:textId="77777777" w:rsidR="00993119" w:rsidRPr="008F6F13" w:rsidRDefault="00993119" w:rsidP="003B7464">
      <w:pPr>
        <w:jc w:val="both"/>
      </w:pPr>
    </w:p>
    <w:p w14:paraId="4794281D" w14:textId="7E8D178D" w:rsidR="00993119" w:rsidRPr="006F6D05" w:rsidRDefault="00993119" w:rsidP="00B35DC6">
      <w:pPr>
        <w:pStyle w:val="Titre3"/>
        <w:rPr>
          <w:u w:val="single"/>
        </w:rPr>
      </w:pPr>
      <w:bookmarkStart w:id="143" w:name="_Toc193806325"/>
      <w:bookmarkStart w:id="144" w:name="_Toc194332119"/>
      <w:r w:rsidRPr="006F6D05">
        <w:rPr>
          <w:u w:val="single"/>
        </w:rPr>
        <w:t xml:space="preserve">1er cas : certificat qualifié délivré par un prestataire de service de confiance qualifié et répondant aux exigences du règlement européen </w:t>
      </w:r>
      <w:proofErr w:type="spellStart"/>
      <w:r w:rsidRPr="006F6D05">
        <w:rPr>
          <w:u w:val="single"/>
        </w:rPr>
        <w:t>eIDAS</w:t>
      </w:r>
      <w:bookmarkEnd w:id="143"/>
      <w:bookmarkEnd w:id="144"/>
      <w:proofErr w:type="spellEnd"/>
    </w:p>
    <w:p w14:paraId="3728538D" w14:textId="77777777" w:rsidR="003B7464" w:rsidRPr="003B7464" w:rsidRDefault="003B7464" w:rsidP="003B7464">
      <w:pPr>
        <w:rPr>
          <w:lang w:eastAsia="fr-FR"/>
        </w:rPr>
      </w:pPr>
    </w:p>
    <w:p w14:paraId="19D3B7E7" w14:textId="68C52E71" w:rsidR="00993119" w:rsidRPr="008F6F13" w:rsidRDefault="00993119" w:rsidP="003B7464">
      <w:pPr>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pPr>
        <w:numPr>
          <w:ilvl w:val="0"/>
          <w:numId w:val="9"/>
        </w:numPr>
        <w:spacing w:after="0" w:line="240" w:lineRule="auto"/>
        <w:jc w:val="both"/>
      </w:pPr>
      <w:r w:rsidRPr="008F6F13">
        <w:t>Sur</w:t>
      </w:r>
      <w:r w:rsidR="00993119" w:rsidRPr="008F6F13">
        <w:t xml:space="preserve"> le site de la commission européenne : </w:t>
      </w:r>
      <w:hyperlink r:id="rId9"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7B4F601D" w14:textId="211A0D4F" w:rsidR="00993119" w:rsidRPr="008F6F13" w:rsidRDefault="00993119" w:rsidP="003B7464">
      <w:pPr>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2F273644" w14:textId="77777777" w:rsidR="00993119" w:rsidRPr="008F6F13" w:rsidRDefault="00993119" w:rsidP="00993119"/>
    <w:p w14:paraId="1F78BB9F" w14:textId="301B4146" w:rsidR="00993119" w:rsidRPr="006F6D05" w:rsidRDefault="00993119" w:rsidP="00B35DC6">
      <w:pPr>
        <w:pStyle w:val="Titre3"/>
        <w:rPr>
          <w:u w:val="single"/>
        </w:rPr>
      </w:pPr>
      <w:bookmarkStart w:id="145" w:name="_Toc193806326"/>
      <w:bookmarkStart w:id="146" w:name="_Toc194332120"/>
      <w:r w:rsidRPr="006F6D05">
        <w:rPr>
          <w:u w:val="single"/>
        </w:rPr>
        <w:t xml:space="preserve">2ème cas : certificat délivré par une autorité de certification, française ou étrangère, qui répond aux exigences équivalentes du règlement européen </w:t>
      </w:r>
      <w:proofErr w:type="spellStart"/>
      <w:r w:rsidRPr="006F6D05">
        <w:rPr>
          <w:u w:val="single"/>
        </w:rPr>
        <w:t>eIDAS</w:t>
      </w:r>
      <w:proofErr w:type="spellEnd"/>
      <w:r w:rsidRPr="006F6D05">
        <w:rPr>
          <w:u w:val="single"/>
        </w:rPr>
        <w:t xml:space="preserve"> et notamment celles de son annexe I</w:t>
      </w:r>
      <w:bookmarkEnd w:id="145"/>
      <w:bookmarkEnd w:id="146"/>
    </w:p>
    <w:p w14:paraId="67E97105" w14:textId="77777777" w:rsidR="003B7464" w:rsidRPr="003B7464" w:rsidRDefault="003B7464" w:rsidP="003B7464">
      <w:pPr>
        <w:rPr>
          <w:lang w:eastAsia="fr-FR"/>
        </w:rPr>
      </w:pPr>
    </w:p>
    <w:p w14:paraId="412A893A" w14:textId="59CCB89E" w:rsidR="00993119" w:rsidRPr="008F6F13" w:rsidRDefault="00993119" w:rsidP="003B7464">
      <w:pPr>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3B7464">
      <w:pPr>
        <w:jc w:val="both"/>
      </w:pPr>
      <w:r w:rsidRPr="008F6F13">
        <w:t xml:space="preserve">Les frais éventuels d'acquisition du certificat de signature sont à la charge des candidats. </w:t>
      </w:r>
    </w:p>
    <w:p w14:paraId="3F4E5DC2" w14:textId="77777777" w:rsidR="00993119" w:rsidRDefault="00993119" w:rsidP="003B7464">
      <w:pPr>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7430A7D" w14:textId="77777777" w:rsidR="003B7464" w:rsidRPr="008F6F13" w:rsidRDefault="003B7464" w:rsidP="003B7464">
      <w:pPr>
        <w:jc w:val="both"/>
      </w:pPr>
    </w:p>
    <w:p w14:paraId="3C6FA5E2" w14:textId="7DA13029" w:rsidR="00993119" w:rsidRPr="006F6D05" w:rsidRDefault="00993119" w:rsidP="00B35DC6">
      <w:pPr>
        <w:pStyle w:val="Titre3"/>
        <w:rPr>
          <w:u w:val="single"/>
        </w:rPr>
      </w:pPr>
      <w:bookmarkStart w:id="147" w:name="_Toc193806327"/>
      <w:bookmarkStart w:id="148" w:name="_Toc194332121"/>
      <w:r w:rsidRPr="006F6D05">
        <w:rPr>
          <w:u w:val="single"/>
        </w:rPr>
        <w:t>Exigences relatives à l'outil de signature</w:t>
      </w:r>
      <w:bookmarkEnd w:id="147"/>
      <w:bookmarkEnd w:id="148"/>
    </w:p>
    <w:p w14:paraId="3931B7E8" w14:textId="77777777" w:rsidR="003B7464" w:rsidRPr="003B7464" w:rsidRDefault="003B7464" w:rsidP="003B7464">
      <w:pPr>
        <w:rPr>
          <w:lang w:eastAsia="fr-FR"/>
        </w:rPr>
      </w:pPr>
    </w:p>
    <w:p w14:paraId="622C80FE" w14:textId="5554C6A7" w:rsidR="00993119" w:rsidRPr="008F6F13" w:rsidRDefault="00993119" w:rsidP="003B7464">
      <w:pPr>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3B7464">
      <w:pPr>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1E6E4AC0" w:rsidR="00993119" w:rsidRPr="008F6F13" w:rsidRDefault="00993119" w:rsidP="003B7464">
      <w:pPr>
        <w:jc w:val="both"/>
      </w:pPr>
      <w:r w:rsidRPr="008F6F13">
        <w:t xml:space="preserve">Quel que soit l'outil utilisé, celui-ci ne doit ni modifier le document signé ni porter atteinte à son intégrité. </w:t>
      </w:r>
    </w:p>
    <w:p w14:paraId="02F0E5E5" w14:textId="68A64E76" w:rsidR="00993119" w:rsidRPr="008F6F13" w:rsidRDefault="00993119" w:rsidP="003B7464">
      <w:pPr>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6E4F90BF" w14:textId="1A2D90F8" w:rsidR="006972E7" w:rsidRDefault="00993119" w:rsidP="000B1E49">
      <w:pPr>
        <w:jc w:val="both"/>
      </w:pPr>
      <w:r w:rsidRPr="008F6F13">
        <w:t>Dans la situation d'un groupement d'opérateurs économiques, soit tous les membres du groupement signent, soit le mandataire qui doit justifier des habilitations nécessaires pour représenter les autres membres du groupement</w:t>
      </w:r>
      <w:r w:rsidR="00A72A58">
        <w:t>.</w:t>
      </w:r>
    </w:p>
    <w:p w14:paraId="3C7EFEEE" w14:textId="77777777" w:rsidR="006972E7" w:rsidRPr="008F6F13" w:rsidRDefault="006972E7" w:rsidP="00993119"/>
    <w:p w14:paraId="156E4893" w14:textId="1DF64030" w:rsidR="00993119" w:rsidRPr="008F6F13" w:rsidRDefault="0024001C" w:rsidP="00993119">
      <w:pPr>
        <w:pStyle w:val="Titre2"/>
      </w:pPr>
      <w:bookmarkStart w:id="149" w:name="_Toc193806328"/>
      <w:bookmarkStart w:id="150" w:name="_Toc194332122"/>
      <w:r w:rsidRPr="008F6F13">
        <w:t>Recours</w:t>
      </w:r>
      <w:bookmarkEnd w:id="139"/>
      <w:bookmarkEnd w:id="140"/>
      <w:bookmarkEnd w:id="149"/>
      <w:bookmarkEnd w:id="150"/>
    </w:p>
    <w:p w14:paraId="42E2FB01" w14:textId="77777777" w:rsidR="00993119" w:rsidRPr="008F6F13" w:rsidRDefault="00993119" w:rsidP="00993119"/>
    <w:p w14:paraId="18C439C5" w14:textId="77777777" w:rsidR="00993119" w:rsidRDefault="00993119" w:rsidP="000B1E49">
      <w:pPr>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6972E7">
      <w:pPr>
        <w:spacing w:after="0" w:line="480" w:lineRule="auto"/>
        <w:jc w:val="center"/>
      </w:pPr>
      <w:r w:rsidRPr="006972E7">
        <w:t>Tribunal administratif de la Guyane</w:t>
      </w:r>
      <w:r w:rsidRPr="006972E7">
        <w:br/>
        <w:t xml:space="preserve">7, rue Schoelcher, B.P. 5030, 97305 </w:t>
      </w:r>
    </w:p>
    <w:p w14:paraId="4B30711C" w14:textId="2FB8A4BA" w:rsidR="006972E7" w:rsidRPr="006972E7" w:rsidRDefault="006972E7" w:rsidP="006972E7">
      <w:pPr>
        <w:spacing w:after="0" w:line="480" w:lineRule="auto"/>
        <w:jc w:val="center"/>
      </w:pPr>
      <w:r w:rsidRPr="006972E7">
        <w:t>Cayenne Cedex</w:t>
      </w:r>
      <w:r w:rsidRPr="006972E7">
        <w:br/>
        <w:t>05 94 25 49 70</w:t>
      </w:r>
      <w:r w:rsidRPr="006972E7">
        <w:br/>
      </w:r>
      <w:hyperlink r:id="rId10" w:history="1">
        <w:r w:rsidRPr="006972E7">
          <w:t>greffe.ta-cayenne@juradm.fr</w:t>
        </w:r>
      </w:hyperlink>
      <w:r w:rsidRPr="006972E7">
        <w:rPr>
          <w:rFonts w:cs="Arial"/>
          <w:color w:val="000000"/>
          <w:szCs w:val="20"/>
          <w:lang w:val="fr-BE"/>
        </w:rPr>
        <w:br/>
      </w:r>
    </w:p>
    <w:p w14:paraId="323B56D5" w14:textId="77777777" w:rsidR="00993119" w:rsidRPr="008F6F13" w:rsidRDefault="00993119" w:rsidP="00993119"/>
    <w:p w14:paraId="297EE59F" w14:textId="77777777" w:rsidR="00993119" w:rsidRPr="008F6F13" w:rsidRDefault="00993119" w:rsidP="00993119"/>
    <w:p w14:paraId="043BE01A" w14:textId="77777777" w:rsidR="00993119" w:rsidRPr="008F6F13" w:rsidRDefault="00993119" w:rsidP="00993119"/>
    <w:bookmarkEnd w:id="7"/>
    <w:p w14:paraId="10944B9B" w14:textId="77777777" w:rsidR="00993119" w:rsidRPr="008F6F13" w:rsidRDefault="00993119" w:rsidP="00993119"/>
    <w:p w14:paraId="329A8FF4" w14:textId="77777777" w:rsidR="00275745" w:rsidRPr="000B4395" w:rsidRDefault="00275745" w:rsidP="00820680">
      <w:pPr>
        <w:snapToGrid w:val="0"/>
        <w:spacing w:after="0" w:line="240" w:lineRule="auto"/>
        <w:jc w:val="right"/>
        <w:rPr>
          <w:rFonts w:cstheme="minorHAnsi"/>
          <w:sz w:val="24"/>
          <w:szCs w:val="24"/>
        </w:rPr>
      </w:pPr>
    </w:p>
    <w:sectPr w:rsidR="00275745" w:rsidRPr="000B4395" w:rsidSect="008012C0">
      <w:headerReference w:type="default" r:id="rId11"/>
      <w:footerReference w:type="default" r:id="rId12"/>
      <w:headerReference w:type="first" r:id="rId13"/>
      <w:footerReference w:type="first" r:id="rId14"/>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8E719" w14:textId="77777777" w:rsidR="00120AC9" w:rsidRDefault="00120AC9" w:rsidP="00584267">
      <w:pPr>
        <w:spacing w:after="0" w:line="240" w:lineRule="auto"/>
      </w:pPr>
      <w:r>
        <w:separator/>
      </w:r>
    </w:p>
  </w:endnote>
  <w:endnote w:type="continuationSeparator" w:id="0">
    <w:p w14:paraId="6259396A" w14:textId="77777777" w:rsidR="00120AC9" w:rsidRDefault="00120AC9"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5A482AA5" w:rsidR="001F0574" w:rsidRPr="006F3BE5" w:rsidRDefault="00383DD2" w:rsidP="00F700E3">
    <w:pPr>
      <w:pStyle w:val="Pieddepage"/>
      <w:ind w:left="-1843"/>
      <w:rPr>
        <w:lang w:val="en-US"/>
      </w:rPr>
    </w:pPr>
    <w:r w:rsidRPr="006F3BE5">
      <w:rPr>
        <w:i/>
        <w:iCs/>
        <w:smallCaps/>
        <w:lang w:val="en-US"/>
      </w:rPr>
      <w:t xml:space="preserve">RC </w:t>
    </w:r>
    <w:r w:rsidR="006F3BE5" w:rsidRPr="006F3BE5">
      <w:rPr>
        <w:i/>
        <w:iCs/>
        <w:lang w:val="en-US"/>
      </w:rPr>
      <w:t>GPM-G SG 25-03 PESEE RX</w:t>
    </w:r>
    <w:r w:rsidR="006F3BE5" w:rsidRPr="004603EC">
      <w:rPr>
        <w:lang w:val="en-US"/>
      </w:rPr>
      <w:t xml:space="preserve"> </w:t>
    </w:r>
    <w:r w:rsidR="006F3BE5">
      <w:rPr>
        <w:lang w:val="en-US"/>
      </w:rPr>
      <w:tab/>
    </w:r>
    <w:r w:rsidR="006F3BE5">
      <w:rPr>
        <w:lang w:val="en-US"/>
      </w:rPr>
      <w:tab/>
    </w:r>
    <w:r w:rsidR="00F700E3"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A66A3" w14:textId="133521AE" w:rsidR="006F3BE5" w:rsidRPr="006F3BE5" w:rsidRDefault="00383DD2" w:rsidP="006F3BE5">
    <w:pPr>
      <w:pStyle w:val="Pieddepage"/>
      <w:ind w:left="-1701"/>
      <w:rPr>
        <w:i/>
        <w:iCs/>
        <w:smallCaps/>
        <w:lang w:val="en-US"/>
      </w:rPr>
    </w:pPr>
    <w:r w:rsidRPr="00383DD2">
      <w:rPr>
        <w:i/>
        <w:iCs/>
        <w:lang w:val="en-US"/>
      </w:rPr>
      <w:t>RC</w:t>
    </w:r>
    <w:r w:rsidR="00246791">
      <w:rPr>
        <w:lang w:val="en-US"/>
      </w:rPr>
      <w:t xml:space="preserve"> </w:t>
    </w:r>
    <w:r w:rsidR="006F3BE5" w:rsidRPr="006F3BE5">
      <w:rPr>
        <w:i/>
        <w:iCs/>
        <w:smallCaps/>
        <w:lang w:val="en-US"/>
      </w:rPr>
      <w:t>GPM-G SG 25-03 PESEE RX</w:t>
    </w:r>
  </w:p>
  <w:p w14:paraId="24AC1595" w14:textId="2F5042B3" w:rsidR="00F700E3" w:rsidRPr="003C4CC9" w:rsidRDefault="008430E7" w:rsidP="00F700E3">
    <w:pPr>
      <w:pStyle w:val="Pieddepage"/>
      <w:ind w:left="-1701"/>
      <w:rPr>
        <w:lang w:val="en-US"/>
      </w:rPr>
    </w:pPr>
    <w:r>
      <w:rPr>
        <w:i/>
        <w:iCs/>
        <w:smallCaps/>
        <w:lang w:val="en-US"/>
      </w:rPr>
      <w:tab/>
    </w:r>
    <w:r w:rsidR="00F700E3" w:rsidRPr="004603EC">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E6AE6" w14:textId="77777777" w:rsidR="00120AC9" w:rsidRDefault="00120AC9" w:rsidP="00584267">
      <w:pPr>
        <w:spacing w:after="0" w:line="240" w:lineRule="auto"/>
      </w:pPr>
      <w:r>
        <w:separator/>
      </w:r>
    </w:p>
  </w:footnote>
  <w:footnote w:type="continuationSeparator" w:id="0">
    <w:p w14:paraId="2D819CA3" w14:textId="77777777" w:rsidR="00120AC9" w:rsidRDefault="00120AC9"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691351343" name="Image 169135134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3A426748" w14:textId="0988009F" w:rsidR="008E4863" w:rsidRDefault="008430E7" w:rsidP="00AF4186">
    <w:pPr>
      <w:pStyle w:val="En-tte"/>
      <w:ind w:left="-1843"/>
      <w:rPr>
        <w:b/>
        <w:bCs/>
      </w:rPr>
    </w:pPr>
    <w:r>
      <w:rPr>
        <w:b/>
        <w:bCs/>
      </w:rPr>
      <w:t>PESEE DES POSTES</w:t>
    </w:r>
  </w:p>
  <w:p w14:paraId="78331AE6" w14:textId="77777777" w:rsidR="00011E25" w:rsidRPr="00011E25" w:rsidRDefault="00011E25" w:rsidP="00F700E3">
    <w:pPr>
      <w:pStyle w:val="En-tte"/>
      <w:ind w:left="-1843"/>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1120519618" name="Image 11205196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2FA7201C" w14:textId="77777777" w:rsidR="00A20350" w:rsidRDefault="00A20350" w:rsidP="00AF4186">
    <w:pPr>
      <w:pStyle w:val="En-tte"/>
      <w:ind w:left="-1843"/>
      <w:rPr>
        <w:b/>
        <w:bCs/>
      </w:rPr>
    </w:pPr>
    <w:r>
      <w:rPr>
        <w:b/>
        <w:bCs/>
      </w:rPr>
      <w:t>PESEE DES POSTES</w:t>
    </w:r>
  </w:p>
  <w:p w14:paraId="3335CD32" w14:textId="1D03A394" w:rsidR="00AF4186" w:rsidRDefault="00AF4186" w:rsidP="00AF4186">
    <w:pPr>
      <w:pStyle w:val="En-tte"/>
      <w:ind w:left="-1843"/>
      <w:rPr>
        <w:b/>
        <w:bCs/>
      </w:rPr>
    </w:pPr>
    <w:r w:rsidRPr="00011E25">
      <w:rPr>
        <w:b/>
        <w:bCs/>
      </w:rPr>
      <w:t xml:space="preserve"> </w:t>
    </w:r>
  </w:p>
  <w:p w14:paraId="05C2DDB4" w14:textId="320DC5D7" w:rsidR="00F700E3" w:rsidRPr="004603EC" w:rsidRDefault="00F700E3" w:rsidP="00F700E3">
    <w:pPr>
      <w:pStyle w:val="Pieddepage"/>
      <w:ind w:left="-1985"/>
      <w:rPr>
        <w:b/>
        <w:bCs/>
      </w:rPr>
    </w:pP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71DB6"/>
    <w:multiLevelType w:val="multilevel"/>
    <w:tmpl w:val="764CE51C"/>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0"/>
        <w:szCs w:val="2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432"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7"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8"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223583"/>
    <w:multiLevelType w:val="multilevel"/>
    <w:tmpl w:val="27C2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1921059">
    <w:abstractNumId w:val="3"/>
  </w:num>
  <w:num w:numId="2" w16cid:durableId="1644382883">
    <w:abstractNumId w:val="2"/>
  </w:num>
  <w:num w:numId="3" w16cid:durableId="1086921220">
    <w:abstractNumId w:val="1"/>
  </w:num>
  <w:num w:numId="4" w16cid:durableId="333454829">
    <w:abstractNumId w:val="0"/>
  </w:num>
  <w:num w:numId="5" w16cid:durableId="1558273936">
    <w:abstractNumId w:val="17"/>
  </w:num>
  <w:num w:numId="6" w16cid:durableId="1531256536">
    <w:abstractNumId w:val="13"/>
  </w:num>
  <w:num w:numId="7" w16cid:durableId="959069795">
    <w:abstractNumId w:val="11"/>
  </w:num>
  <w:num w:numId="8" w16cid:durableId="74481379">
    <w:abstractNumId w:val="12"/>
  </w:num>
  <w:num w:numId="9" w16cid:durableId="240144851">
    <w:abstractNumId w:val="10"/>
  </w:num>
  <w:num w:numId="10" w16cid:durableId="685056907">
    <w:abstractNumId w:val="16"/>
  </w:num>
  <w:num w:numId="11" w16cid:durableId="1053578020">
    <w:abstractNumId w:val="14"/>
  </w:num>
  <w:num w:numId="12" w16cid:durableId="319579814">
    <w:abstractNumId w:val="9"/>
  </w:num>
  <w:num w:numId="13" w16cid:durableId="655762353">
    <w:abstractNumId w:val="8"/>
  </w:num>
  <w:num w:numId="14" w16cid:durableId="78990978">
    <w:abstractNumId w:val="7"/>
  </w:num>
  <w:num w:numId="15" w16cid:durableId="1851678019">
    <w:abstractNumId w:val="5"/>
  </w:num>
  <w:num w:numId="16" w16cid:durableId="492796060">
    <w:abstractNumId w:val="6"/>
  </w:num>
  <w:num w:numId="17" w16cid:durableId="447773890">
    <w:abstractNumId w:val="18"/>
  </w:num>
  <w:num w:numId="18" w16cid:durableId="1441491827">
    <w:abstractNumId w:val="4"/>
  </w:num>
  <w:num w:numId="19" w16cid:durableId="190659862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11E25"/>
    <w:rsid w:val="00036A02"/>
    <w:rsid w:val="000559A4"/>
    <w:rsid w:val="00062E4B"/>
    <w:rsid w:val="00073953"/>
    <w:rsid w:val="0008105C"/>
    <w:rsid w:val="000929E6"/>
    <w:rsid w:val="000A2DF7"/>
    <w:rsid w:val="000A3431"/>
    <w:rsid w:val="000B1E49"/>
    <w:rsid w:val="000B4395"/>
    <w:rsid w:val="000B5691"/>
    <w:rsid w:val="000C5CA4"/>
    <w:rsid w:val="000D0D30"/>
    <w:rsid w:val="000D265D"/>
    <w:rsid w:val="000E4550"/>
    <w:rsid w:val="000F00E5"/>
    <w:rsid w:val="00105AD3"/>
    <w:rsid w:val="00116CF5"/>
    <w:rsid w:val="001176C6"/>
    <w:rsid w:val="00120AC9"/>
    <w:rsid w:val="001214BE"/>
    <w:rsid w:val="0012348F"/>
    <w:rsid w:val="00134705"/>
    <w:rsid w:val="00137429"/>
    <w:rsid w:val="00141FD3"/>
    <w:rsid w:val="00155E90"/>
    <w:rsid w:val="00160624"/>
    <w:rsid w:val="0017137F"/>
    <w:rsid w:val="00172E1A"/>
    <w:rsid w:val="00185813"/>
    <w:rsid w:val="001A0701"/>
    <w:rsid w:val="001C1851"/>
    <w:rsid w:val="001C79CC"/>
    <w:rsid w:val="001D000E"/>
    <w:rsid w:val="001D2796"/>
    <w:rsid w:val="001D4287"/>
    <w:rsid w:val="001D56A8"/>
    <w:rsid w:val="001F0574"/>
    <w:rsid w:val="001F1BCF"/>
    <w:rsid w:val="00203D6C"/>
    <w:rsid w:val="002063C9"/>
    <w:rsid w:val="00211299"/>
    <w:rsid w:val="00212E61"/>
    <w:rsid w:val="002155A1"/>
    <w:rsid w:val="00215AF5"/>
    <w:rsid w:val="0024001C"/>
    <w:rsid w:val="00246791"/>
    <w:rsid w:val="002467E2"/>
    <w:rsid w:val="00275745"/>
    <w:rsid w:val="00284865"/>
    <w:rsid w:val="0028762B"/>
    <w:rsid w:val="0029040A"/>
    <w:rsid w:val="00292FC6"/>
    <w:rsid w:val="002961DF"/>
    <w:rsid w:val="00297269"/>
    <w:rsid w:val="002A1980"/>
    <w:rsid w:val="002A3B03"/>
    <w:rsid w:val="002F2966"/>
    <w:rsid w:val="00313C44"/>
    <w:rsid w:val="00327534"/>
    <w:rsid w:val="00341EBB"/>
    <w:rsid w:val="00342D26"/>
    <w:rsid w:val="003767BA"/>
    <w:rsid w:val="00383DD2"/>
    <w:rsid w:val="003941C2"/>
    <w:rsid w:val="003A3DA3"/>
    <w:rsid w:val="003A5B3F"/>
    <w:rsid w:val="003A5DCC"/>
    <w:rsid w:val="003A6A57"/>
    <w:rsid w:val="003B02AC"/>
    <w:rsid w:val="003B5A08"/>
    <w:rsid w:val="003B7464"/>
    <w:rsid w:val="003C1176"/>
    <w:rsid w:val="003C4CC9"/>
    <w:rsid w:val="003C6EDD"/>
    <w:rsid w:val="003D7E62"/>
    <w:rsid w:val="003F7627"/>
    <w:rsid w:val="003F7CE6"/>
    <w:rsid w:val="004164A8"/>
    <w:rsid w:val="00425D8D"/>
    <w:rsid w:val="00441E32"/>
    <w:rsid w:val="004522A9"/>
    <w:rsid w:val="00484E63"/>
    <w:rsid w:val="00487F5D"/>
    <w:rsid w:val="004977C9"/>
    <w:rsid w:val="004A0F07"/>
    <w:rsid w:val="004A7F29"/>
    <w:rsid w:val="004B6040"/>
    <w:rsid w:val="004B662D"/>
    <w:rsid w:val="004B79A9"/>
    <w:rsid w:val="004C684E"/>
    <w:rsid w:val="004D3C36"/>
    <w:rsid w:val="004E5A16"/>
    <w:rsid w:val="004F3973"/>
    <w:rsid w:val="00500388"/>
    <w:rsid w:val="005016CC"/>
    <w:rsid w:val="0050623B"/>
    <w:rsid w:val="00512E23"/>
    <w:rsid w:val="00534158"/>
    <w:rsid w:val="0053603B"/>
    <w:rsid w:val="00537C34"/>
    <w:rsid w:val="00541445"/>
    <w:rsid w:val="005452DB"/>
    <w:rsid w:val="00556382"/>
    <w:rsid w:val="00563F22"/>
    <w:rsid w:val="0057346D"/>
    <w:rsid w:val="00574210"/>
    <w:rsid w:val="0057675B"/>
    <w:rsid w:val="00584267"/>
    <w:rsid w:val="005902DC"/>
    <w:rsid w:val="005968FF"/>
    <w:rsid w:val="00597990"/>
    <w:rsid w:val="005B09A7"/>
    <w:rsid w:val="005B229F"/>
    <w:rsid w:val="005B63BC"/>
    <w:rsid w:val="005C0F11"/>
    <w:rsid w:val="005C7312"/>
    <w:rsid w:val="005C7ED0"/>
    <w:rsid w:val="005D4CB8"/>
    <w:rsid w:val="005F27DD"/>
    <w:rsid w:val="005F2FA6"/>
    <w:rsid w:val="005F4F8D"/>
    <w:rsid w:val="00600003"/>
    <w:rsid w:val="00600B01"/>
    <w:rsid w:val="0060696C"/>
    <w:rsid w:val="00623DA2"/>
    <w:rsid w:val="006503F8"/>
    <w:rsid w:val="00657430"/>
    <w:rsid w:val="00657E06"/>
    <w:rsid w:val="00671FF5"/>
    <w:rsid w:val="006728D4"/>
    <w:rsid w:val="006912B1"/>
    <w:rsid w:val="00694703"/>
    <w:rsid w:val="0069511D"/>
    <w:rsid w:val="006972E7"/>
    <w:rsid w:val="006A5C21"/>
    <w:rsid w:val="006A643F"/>
    <w:rsid w:val="006B3E36"/>
    <w:rsid w:val="006D14DF"/>
    <w:rsid w:val="006D28EF"/>
    <w:rsid w:val="006D43B1"/>
    <w:rsid w:val="006D6EB7"/>
    <w:rsid w:val="006D70B1"/>
    <w:rsid w:val="006E69C7"/>
    <w:rsid w:val="006F3424"/>
    <w:rsid w:val="006F3BE5"/>
    <w:rsid w:val="006F4887"/>
    <w:rsid w:val="006F6D05"/>
    <w:rsid w:val="00723586"/>
    <w:rsid w:val="00732376"/>
    <w:rsid w:val="00732D58"/>
    <w:rsid w:val="00750DCD"/>
    <w:rsid w:val="00772027"/>
    <w:rsid w:val="007813A9"/>
    <w:rsid w:val="007836E9"/>
    <w:rsid w:val="0078395B"/>
    <w:rsid w:val="00783ED7"/>
    <w:rsid w:val="00796D72"/>
    <w:rsid w:val="00797596"/>
    <w:rsid w:val="007A0FE4"/>
    <w:rsid w:val="007A44EC"/>
    <w:rsid w:val="007B017C"/>
    <w:rsid w:val="007B75FD"/>
    <w:rsid w:val="007C04BF"/>
    <w:rsid w:val="007C6598"/>
    <w:rsid w:val="007D4583"/>
    <w:rsid w:val="007E7673"/>
    <w:rsid w:val="007F2497"/>
    <w:rsid w:val="007F5840"/>
    <w:rsid w:val="008012C0"/>
    <w:rsid w:val="00802221"/>
    <w:rsid w:val="00805A2D"/>
    <w:rsid w:val="008062D1"/>
    <w:rsid w:val="00807583"/>
    <w:rsid w:val="0081511B"/>
    <w:rsid w:val="00816BD7"/>
    <w:rsid w:val="00820680"/>
    <w:rsid w:val="00830216"/>
    <w:rsid w:val="008430E7"/>
    <w:rsid w:val="00850135"/>
    <w:rsid w:val="00854AB1"/>
    <w:rsid w:val="00855C60"/>
    <w:rsid w:val="00867908"/>
    <w:rsid w:val="00874BC1"/>
    <w:rsid w:val="0089329E"/>
    <w:rsid w:val="00896250"/>
    <w:rsid w:val="008A0757"/>
    <w:rsid w:val="008A6734"/>
    <w:rsid w:val="008C1E61"/>
    <w:rsid w:val="008D5C7A"/>
    <w:rsid w:val="008E4863"/>
    <w:rsid w:val="008F6B26"/>
    <w:rsid w:val="008F6F13"/>
    <w:rsid w:val="00905E14"/>
    <w:rsid w:val="00914054"/>
    <w:rsid w:val="00930FE0"/>
    <w:rsid w:val="00934DA0"/>
    <w:rsid w:val="00937D9E"/>
    <w:rsid w:val="0095093B"/>
    <w:rsid w:val="0095519B"/>
    <w:rsid w:val="0097650D"/>
    <w:rsid w:val="00981F52"/>
    <w:rsid w:val="00986973"/>
    <w:rsid w:val="00991B98"/>
    <w:rsid w:val="00993119"/>
    <w:rsid w:val="009A3183"/>
    <w:rsid w:val="009D677F"/>
    <w:rsid w:val="009E10E7"/>
    <w:rsid w:val="00A016C9"/>
    <w:rsid w:val="00A03A89"/>
    <w:rsid w:val="00A055B2"/>
    <w:rsid w:val="00A06F4D"/>
    <w:rsid w:val="00A17E86"/>
    <w:rsid w:val="00A20350"/>
    <w:rsid w:val="00A204EA"/>
    <w:rsid w:val="00A34C10"/>
    <w:rsid w:val="00A36D7D"/>
    <w:rsid w:val="00A42EA3"/>
    <w:rsid w:val="00A46B9F"/>
    <w:rsid w:val="00A502E1"/>
    <w:rsid w:val="00A503DF"/>
    <w:rsid w:val="00A60EA7"/>
    <w:rsid w:val="00A621C1"/>
    <w:rsid w:val="00A65A30"/>
    <w:rsid w:val="00A72A58"/>
    <w:rsid w:val="00A836EA"/>
    <w:rsid w:val="00A87D38"/>
    <w:rsid w:val="00A97923"/>
    <w:rsid w:val="00AA3E0F"/>
    <w:rsid w:val="00AA4F21"/>
    <w:rsid w:val="00AC204E"/>
    <w:rsid w:val="00AC60D1"/>
    <w:rsid w:val="00AD5C21"/>
    <w:rsid w:val="00AE311A"/>
    <w:rsid w:val="00AE3274"/>
    <w:rsid w:val="00AF2B97"/>
    <w:rsid w:val="00AF4186"/>
    <w:rsid w:val="00AF643D"/>
    <w:rsid w:val="00B250B3"/>
    <w:rsid w:val="00B26803"/>
    <w:rsid w:val="00B33098"/>
    <w:rsid w:val="00B35DC6"/>
    <w:rsid w:val="00B412D5"/>
    <w:rsid w:val="00B44C1A"/>
    <w:rsid w:val="00B51409"/>
    <w:rsid w:val="00B6119E"/>
    <w:rsid w:val="00B63207"/>
    <w:rsid w:val="00B653F3"/>
    <w:rsid w:val="00B67FA1"/>
    <w:rsid w:val="00B87FFB"/>
    <w:rsid w:val="00BA5FB3"/>
    <w:rsid w:val="00BB196C"/>
    <w:rsid w:val="00BD2E15"/>
    <w:rsid w:val="00BD754A"/>
    <w:rsid w:val="00BF6A9D"/>
    <w:rsid w:val="00BF796B"/>
    <w:rsid w:val="00C03964"/>
    <w:rsid w:val="00C067AC"/>
    <w:rsid w:val="00C127E9"/>
    <w:rsid w:val="00C1294A"/>
    <w:rsid w:val="00C15415"/>
    <w:rsid w:val="00C17D3F"/>
    <w:rsid w:val="00C2646B"/>
    <w:rsid w:val="00C353D6"/>
    <w:rsid w:val="00C569AB"/>
    <w:rsid w:val="00C66A18"/>
    <w:rsid w:val="00C66E3F"/>
    <w:rsid w:val="00CA4FB2"/>
    <w:rsid w:val="00CB3FB6"/>
    <w:rsid w:val="00CC7797"/>
    <w:rsid w:val="00CE1D6E"/>
    <w:rsid w:val="00CE6C02"/>
    <w:rsid w:val="00D06DD8"/>
    <w:rsid w:val="00D07B14"/>
    <w:rsid w:val="00D110C4"/>
    <w:rsid w:val="00D111EF"/>
    <w:rsid w:val="00D26210"/>
    <w:rsid w:val="00D32D45"/>
    <w:rsid w:val="00D5141E"/>
    <w:rsid w:val="00D55B89"/>
    <w:rsid w:val="00D57A0D"/>
    <w:rsid w:val="00D6422D"/>
    <w:rsid w:val="00D65395"/>
    <w:rsid w:val="00D73B75"/>
    <w:rsid w:val="00D85C1D"/>
    <w:rsid w:val="00D875A3"/>
    <w:rsid w:val="00D95BE6"/>
    <w:rsid w:val="00D95F18"/>
    <w:rsid w:val="00DA0E62"/>
    <w:rsid w:val="00DA3E9A"/>
    <w:rsid w:val="00DB6F09"/>
    <w:rsid w:val="00DC0640"/>
    <w:rsid w:val="00DE59EF"/>
    <w:rsid w:val="00DF0B22"/>
    <w:rsid w:val="00DF150B"/>
    <w:rsid w:val="00DF45FD"/>
    <w:rsid w:val="00DF4D7D"/>
    <w:rsid w:val="00DF5AE9"/>
    <w:rsid w:val="00E025A3"/>
    <w:rsid w:val="00E031B9"/>
    <w:rsid w:val="00E04C64"/>
    <w:rsid w:val="00E27705"/>
    <w:rsid w:val="00E32367"/>
    <w:rsid w:val="00E32A23"/>
    <w:rsid w:val="00E42313"/>
    <w:rsid w:val="00E43419"/>
    <w:rsid w:val="00E579C4"/>
    <w:rsid w:val="00E829C7"/>
    <w:rsid w:val="00E91FBA"/>
    <w:rsid w:val="00E92AB9"/>
    <w:rsid w:val="00E92DD4"/>
    <w:rsid w:val="00E95C85"/>
    <w:rsid w:val="00E9718A"/>
    <w:rsid w:val="00EA00D1"/>
    <w:rsid w:val="00EA126C"/>
    <w:rsid w:val="00ED122F"/>
    <w:rsid w:val="00ED1D3D"/>
    <w:rsid w:val="00ED6104"/>
    <w:rsid w:val="00ED6736"/>
    <w:rsid w:val="00EE06E5"/>
    <w:rsid w:val="00EE2407"/>
    <w:rsid w:val="00EF1956"/>
    <w:rsid w:val="00EF6D81"/>
    <w:rsid w:val="00F03BA9"/>
    <w:rsid w:val="00F06BD8"/>
    <w:rsid w:val="00F202B1"/>
    <w:rsid w:val="00F22895"/>
    <w:rsid w:val="00F270FF"/>
    <w:rsid w:val="00F4637D"/>
    <w:rsid w:val="00F64D54"/>
    <w:rsid w:val="00F700E3"/>
    <w:rsid w:val="00F73FEC"/>
    <w:rsid w:val="00F877EA"/>
    <w:rsid w:val="00F94620"/>
    <w:rsid w:val="00F972BC"/>
    <w:rsid w:val="00FA23EF"/>
    <w:rsid w:val="00FB4656"/>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930FE0"/>
    <w:pPr>
      <w:keepNext/>
      <w:keepLines/>
      <w:numPr>
        <w:numId w:val="15"/>
      </w:numPr>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93119"/>
    <w:pPr>
      <w:numPr>
        <w:ilvl w:val="1"/>
        <w:numId w:val="15"/>
      </w:numPr>
      <w:spacing w:after="0" w:line="240" w:lineRule="auto"/>
      <w:outlineLvl w:val="1"/>
    </w:pPr>
    <w:rPr>
      <w:rFonts w:ascii="Century Gothic" w:eastAsia="Times New Roman" w:hAnsi="Century Gothic" w:cs="Calibri"/>
      <w:color w:val="0070C0"/>
      <w:szCs w:val="20"/>
      <w:lang w:eastAsia="fr-FR"/>
    </w:rPr>
  </w:style>
  <w:style w:type="paragraph" w:styleId="Titre3">
    <w:name w:val="heading 3"/>
    <w:basedOn w:val="Normal"/>
    <w:next w:val="Normal"/>
    <w:link w:val="Titre3Car"/>
    <w:unhideWhenUsed/>
    <w:qFormat/>
    <w:rsid w:val="00993119"/>
    <w:pPr>
      <w:numPr>
        <w:ilvl w:val="2"/>
        <w:numId w:val="15"/>
      </w:numPr>
      <w:tabs>
        <w:tab w:val="left" w:pos="426"/>
      </w:tabs>
      <w:spacing w:after="0" w:line="240" w:lineRule="auto"/>
      <w:jc w:val="both"/>
      <w:outlineLvl w:val="2"/>
    </w:pPr>
    <w:rPr>
      <w:rFonts w:ascii="Century Gothic" w:eastAsia="Times New Roman" w:hAnsi="Century Gothic" w:cs="Calibri"/>
      <w:b/>
      <w:i/>
      <w:color w:val="0070C0"/>
      <w:szCs w:val="20"/>
      <w:lang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ind w:left="1008"/>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930FE0"/>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93119"/>
    <w:rPr>
      <w:rFonts w:ascii="Century Gothic" w:eastAsia="Times New Roman" w:hAnsi="Century Gothic" w:cs="Calibri"/>
      <w:color w:val="0070C0"/>
      <w:sz w:val="20"/>
      <w:szCs w:val="20"/>
      <w:lang w:eastAsia="fr-FR"/>
    </w:rPr>
  </w:style>
  <w:style w:type="character" w:customStyle="1" w:styleId="Titre3Car">
    <w:name w:val="Titre 3 Car"/>
    <w:basedOn w:val="Policepardfaut"/>
    <w:link w:val="Titre3"/>
    <w:rsid w:val="00993119"/>
    <w:rPr>
      <w:rFonts w:ascii="Century Gothic" w:eastAsia="Times New Roman" w:hAnsi="Century Gothic" w:cs="Calibri"/>
      <w:b/>
      <w:i/>
      <w:color w:val="0070C0"/>
      <w:sz w:val="20"/>
      <w:szCs w:val="20"/>
      <w:lang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257325709">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718811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50105811">
      <w:bodyDiv w:val="1"/>
      <w:marLeft w:val="0"/>
      <w:marRight w:val="0"/>
      <w:marTop w:val="0"/>
      <w:marBottom w:val="0"/>
      <w:divBdr>
        <w:top w:val="none" w:sz="0" w:space="0" w:color="auto"/>
        <w:left w:val="none" w:sz="0" w:space="0" w:color="auto"/>
        <w:bottom w:val="none" w:sz="0" w:space="0" w:color="auto"/>
        <w:right w:val="none" w:sz="0" w:space="0" w:color="auto"/>
      </w:divBdr>
    </w:div>
    <w:div w:id="1074936722">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745880108">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1981108937">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fi.gouv.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reffe.ta-cayenne@juradm.fr" TargetMode="External"/><Relationship Id="rId4" Type="http://schemas.openxmlformats.org/officeDocument/2006/relationships/settings" Target="settings.xml"/><Relationship Id="rId9" Type="http://schemas.openxmlformats.org/officeDocument/2006/relationships/hyperlink" Target="https://ec.europa.eu/digital-single-market/en/news/cef-esignature-trusted-list-browser-now-availabl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9CF55-8C63-48E2-9170-6D2D11DD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7018</Words>
  <Characters>38605</Characters>
  <Application>Microsoft Office Word</Application>
  <DocSecurity>0</DocSecurity>
  <Lines>321</Lines>
  <Paragraphs>91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25</cp:revision>
  <dcterms:created xsi:type="dcterms:W3CDTF">2025-04-28T08:16:00Z</dcterms:created>
  <dcterms:modified xsi:type="dcterms:W3CDTF">2025-06-29T20:39:00Z</dcterms:modified>
</cp:coreProperties>
</file>